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5655" w:rsidRPr="00AE5655" w:rsidRDefault="00640B42" w:rsidP="00AE5655">
      <w:pPr>
        <w:pStyle w:val="Heading2"/>
      </w:pPr>
      <w:r>
        <w:t xml:space="preserve">1NC </w:t>
      </w:r>
      <w:r w:rsidR="001B471A">
        <w:t xml:space="preserve">— China Relations </w:t>
      </w:r>
    </w:p>
    <w:p w:rsidR="00370242" w:rsidRDefault="00640B42">
      <w:pPr>
        <w:pStyle w:val="Heading3"/>
      </w:pPr>
      <w:r>
        <w:t xml:space="preserve">1NC — </w:t>
      </w:r>
      <w:r w:rsidR="00370242">
        <w:t xml:space="preserve">China Relations </w:t>
      </w:r>
      <w:r w:rsidR="0077744A">
        <w:t>Frontline</w:t>
      </w:r>
    </w:p>
    <w:p w:rsidR="00D10049" w:rsidRPr="00D10049" w:rsidRDefault="000F6DEC" w:rsidP="00D10049">
      <w:pPr>
        <w:pStyle w:val="Heading4"/>
      </w:pPr>
      <w:r>
        <w:t xml:space="preserve">1. </w:t>
      </w:r>
      <w:r w:rsidR="004B37E5">
        <w:t>The plan</w:t>
      </w:r>
      <w:r w:rsidR="004B37E5" w:rsidRPr="004B37E5">
        <w:t xml:space="preserve"> has a </w:t>
      </w:r>
      <w:r w:rsidR="004B37E5">
        <w:rPr>
          <w:u w:val="single"/>
        </w:rPr>
        <w:t>l</w:t>
      </w:r>
      <w:r w:rsidR="00D10049" w:rsidRPr="004B37E5">
        <w:rPr>
          <w:u w:val="single"/>
        </w:rPr>
        <w:t>ow risk of solvency</w:t>
      </w:r>
      <w:r w:rsidR="00D10049">
        <w:t xml:space="preserve"> and </w:t>
      </w:r>
      <w:r w:rsidR="00D10049" w:rsidRPr="004B37E5">
        <w:rPr>
          <w:u w:val="single"/>
        </w:rPr>
        <w:t>massive timeframe</w:t>
      </w:r>
      <w:r w:rsidR="00D10049">
        <w:t xml:space="preserve"> for </w:t>
      </w:r>
      <w:r w:rsidR="004B37E5">
        <w:t>action</w:t>
      </w:r>
      <w:r w:rsidR="00D10049">
        <w:t xml:space="preserve">. </w:t>
      </w:r>
    </w:p>
    <w:p w:rsidR="000060C7" w:rsidRDefault="000060C7" w:rsidP="00055E71">
      <w:r w:rsidRPr="00D10049">
        <w:rPr>
          <w:rStyle w:val="Style13ptBold"/>
        </w:rPr>
        <w:t>Nathan 12</w:t>
      </w:r>
      <w:r>
        <w:t xml:space="preserve"> — Andrew Nathan, Professor of Political Science at Columbia University, C</w:t>
      </w:r>
      <w:r w:rsidR="00D10049">
        <w:t>hair of the Steering C</w:t>
      </w:r>
      <w:r>
        <w:t xml:space="preserve">ommittee for the Center for the Study of Human Rights, Ph.D. in Political Science from Harvard University, M.A. in East Asian Studies from Harvard University, 2012 (“Cybersecurity and U.S.-China Relations,” </w:t>
      </w:r>
      <w:r>
        <w:rPr>
          <w:i/>
        </w:rPr>
        <w:t xml:space="preserve">Foreign Affairs, </w:t>
      </w:r>
      <w:r>
        <w:t xml:space="preserve">September/October, Accessible Online at </w:t>
      </w:r>
      <w:hyperlink r:id="rId6" w:history="1">
        <w:r w:rsidRPr="00D751AD">
          <w:rPr>
            <w:rStyle w:val="Hyperlink"/>
          </w:rPr>
          <w:t>https://www.foreignaffairs.com/reviews/capsule-review/cybersecurity-and-us-china-relations</w:t>
        </w:r>
      </w:hyperlink>
      <w:r>
        <w:t>, Accessed On 06-28-2016</w:t>
      </w:r>
      <w:r w:rsidR="0077744A">
        <w:t>, MA</w:t>
      </w:r>
      <w:r>
        <w:t>)</w:t>
      </w:r>
    </w:p>
    <w:p w:rsidR="00D10049" w:rsidRPr="000060C7" w:rsidRDefault="00D10049" w:rsidP="00055E71">
      <w:r>
        <w:t xml:space="preserve">*This is a review of the </w:t>
      </w:r>
      <w:proofErr w:type="spellStart"/>
      <w:r>
        <w:t>Leiberthal</w:t>
      </w:r>
      <w:proofErr w:type="spellEnd"/>
      <w:r>
        <w:t xml:space="preserve"> and Singer Evidence. </w:t>
      </w:r>
    </w:p>
    <w:p w:rsidR="00055E71" w:rsidRDefault="000060C7" w:rsidP="00055E71">
      <w:pPr>
        <w:rPr>
          <w:rStyle w:val="StyleUnderline"/>
        </w:rPr>
      </w:pPr>
      <w:r>
        <w:t xml:space="preserve">This report considers how hacking, cyber-espionage, and the threat of cyberwarfare affect U.S.-Chinese relations. Americans hear more about Chinese threats to the United States than vice versa, but it is likely that U.S. private and government actors are probing China’s Internet as much or more than the Chinese are probing that of the United States. And in cyberspace, the advantage goes to the offense. </w:t>
      </w:r>
      <w:r w:rsidRPr="00D10049">
        <w:rPr>
          <w:rStyle w:val="StyleUnderline"/>
          <w:highlight w:val="yellow"/>
        </w:rPr>
        <w:t xml:space="preserve">On </w:t>
      </w:r>
      <w:r w:rsidRPr="00D10049">
        <w:rPr>
          <w:rStyle w:val="Emphasis"/>
          <w:highlight w:val="yellow"/>
        </w:rPr>
        <w:t>key issues</w:t>
      </w:r>
      <w:r w:rsidRPr="00D10049">
        <w:rPr>
          <w:rStyle w:val="StyleUnderline"/>
          <w:highlight w:val="yellow"/>
        </w:rPr>
        <w:t xml:space="preserve"> relating to the Internet, Chinese and U.S. interests are </w:t>
      </w:r>
      <w:r w:rsidRPr="00D10049">
        <w:rPr>
          <w:rStyle w:val="Emphasis"/>
          <w:highlight w:val="yellow"/>
        </w:rPr>
        <w:t>fundamentally opposed</w:t>
      </w:r>
      <w:r w:rsidRPr="00D10049">
        <w:rPr>
          <w:rStyle w:val="StyleUnderline"/>
          <w:highlight w:val="yellow"/>
        </w:rPr>
        <w:t>. The U</w:t>
      </w:r>
      <w:r w:rsidRPr="00D10049">
        <w:t xml:space="preserve">nited </w:t>
      </w:r>
      <w:r w:rsidRPr="00D10049">
        <w:rPr>
          <w:rStyle w:val="StyleUnderline"/>
          <w:highlight w:val="yellow"/>
        </w:rPr>
        <w:t>S</w:t>
      </w:r>
      <w:r w:rsidRPr="00D10049">
        <w:t xml:space="preserve">tates </w:t>
      </w:r>
      <w:r w:rsidRPr="00D10049">
        <w:rPr>
          <w:rStyle w:val="StyleUnderline"/>
          <w:highlight w:val="yellow"/>
        </w:rPr>
        <w:t xml:space="preserve">favors </w:t>
      </w:r>
      <w:r w:rsidRPr="00D10049">
        <w:rPr>
          <w:rStyle w:val="Emphasis"/>
          <w:highlight w:val="yellow"/>
        </w:rPr>
        <w:t>information freedom</w:t>
      </w:r>
      <w:r w:rsidRPr="00D10049">
        <w:rPr>
          <w:rStyle w:val="StyleUnderline"/>
          <w:highlight w:val="yellow"/>
        </w:rPr>
        <w:t xml:space="preserve">, whereas China’s regime </w:t>
      </w:r>
      <w:r w:rsidRPr="00D10049">
        <w:rPr>
          <w:rStyle w:val="Emphasis"/>
          <w:highlight w:val="yellow"/>
        </w:rPr>
        <w:t>relies on control</w:t>
      </w:r>
      <w:r w:rsidRPr="00D10049">
        <w:rPr>
          <w:rStyle w:val="StyleUnderline"/>
          <w:highlight w:val="yellow"/>
        </w:rPr>
        <w:t xml:space="preserve">. The U.S. military </w:t>
      </w:r>
      <w:r w:rsidRPr="00D10049">
        <w:rPr>
          <w:rStyle w:val="Emphasis"/>
          <w:highlight w:val="yellow"/>
        </w:rPr>
        <w:t xml:space="preserve">operates on </w:t>
      </w:r>
      <w:proofErr w:type="spellStart"/>
      <w:r w:rsidRPr="00D10049">
        <w:rPr>
          <w:rStyle w:val="Emphasis"/>
          <w:highlight w:val="yellow"/>
        </w:rPr>
        <w:t>cybernetworks</w:t>
      </w:r>
      <w:proofErr w:type="spellEnd"/>
      <w:r w:rsidRPr="00D10049">
        <w:rPr>
          <w:rStyle w:val="StyleUnderline"/>
          <w:highlight w:val="yellow"/>
        </w:rPr>
        <w:t xml:space="preserve">, whereas the Chinese quest for asymmetric strategies </w:t>
      </w:r>
      <w:r w:rsidRPr="00D10049">
        <w:rPr>
          <w:rStyle w:val="Emphasis"/>
          <w:highlight w:val="yellow"/>
        </w:rPr>
        <w:t>requires the capability to take such networks down</w:t>
      </w:r>
      <w:r w:rsidRPr="00D10049">
        <w:rPr>
          <w:rStyle w:val="StyleUnderline"/>
          <w:highlight w:val="yellow"/>
        </w:rPr>
        <w:t xml:space="preserve">. Even dialogue, which </w:t>
      </w:r>
      <w:proofErr w:type="spellStart"/>
      <w:r w:rsidRPr="00D10049">
        <w:rPr>
          <w:rStyle w:val="StyleUnderline"/>
          <w:highlight w:val="yellow"/>
        </w:rPr>
        <w:t>Lieberthal</w:t>
      </w:r>
      <w:proofErr w:type="spellEnd"/>
      <w:r w:rsidRPr="00D10049">
        <w:rPr>
          <w:rStyle w:val="StyleUnderline"/>
          <w:highlight w:val="yellow"/>
        </w:rPr>
        <w:t xml:space="preserve"> and Singer advocate as a </w:t>
      </w:r>
      <w:r w:rsidRPr="00D10049">
        <w:rPr>
          <w:rStyle w:val="Emphasis"/>
          <w:highlight w:val="yellow"/>
        </w:rPr>
        <w:t>first step in a long march</w:t>
      </w:r>
      <w:r w:rsidRPr="00D10049">
        <w:rPr>
          <w:rStyle w:val="StyleUnderline"/>
          <w:highlight w:val="yellow"/>
        </w:rPr>
        <w:t xml:space="preserve">, will be a </w:t>
      </w:r>
      <w:r w:rsidRPr="00D10049">
        <w:rPr>
          <w:rStyle w:val="Emphasis"/>
          <w:highlight w:val="yellow"/>
        </w:rPr>
        <w:t>challenge</w:t>
      </w:r>
      <w:r w:rsidRPr="00D10049">
        <w:rPr>
          <w:rStyle w:val="StyleUnderline"/>
          <w:highlight w:val="yellow"/>
        </w:rPr>
        <w:t xml:space="preserve">, given the </w:t>
      </w:r>
      <w:r w:rsidRPr="00D10049">
        <w:rPr>
          <w:rStyle w:val="Emphasis"/>
          <w:highlight w:val="yellow"/>
        </w:rPr>
        <w:t>diffusion of control over the Internet within each society</w:t>
      </w:r>
      <w:r w:rsidRPr="00D10049">
        <w:rPr>
          <w:rStyle w:val="StyleUnderline"/>
        </w:rPr>
        <w:t xml:space="preserve">. Moreover, </w:t>
      </w:r>
      <w:r w:rsidRPr="00D10049">
        <w:rPr>
          <w:rStyle w:val="StyleUnderline"/>
          <w:highlight w:val="yellow"/>
        </w:rPr>
        <w:t xml:space="preserve">one wonders whether even two such important powers can do much to enhance cyber-security when </w:t>
      </w:r>
      <w:r w:rsidRPr="00D10049">
        <w:rPr>
          <w:rStyle w:val="Emphasis"/>
          <w:highlight w:val="yellow"/>
        </w:rPr>
        <w:t>potential attackers are globally dispersed and often private</w:t>
      </w:r>
      <w:r w:rsidRPr="00D10049">
        <w:rPr>
          <w:rStyle w:val="StyleUnderline"/>
          <w:highlight w:val="yellow"/>
        </w:rPr>
        <w:t>.</w:t>
      </w:r>
    </w:p>
    <w:p w:rsidR="007A7168" w:rsidRDefault="007A7168" w:rsidP="00055E71">
      <w:pPr>
        <w:rPr>
          <w:rStyle w:val="StyleUnderline"/>
        </w:rPr>
      </w:pPr>
    </w:p>
    <w:p w:rsidR="0062670A" w:rsidRDefault="000F6DEC" w:rsidP="0062670A">
      <w:pPr>
        <w:pStyle w:val="Heading4"/>
      </w:pPr>
      <w:r>
        <w:t xml:space="preserve">2. </w:t>
      </w:r>
      <w:r w:rsidR="0062670A" w:rsidRPr="00963BEE">
        <w:t>US-Sino relations high now – military-to-military stabilization</w:t>
      </w:r>
    </w:p>
    <w:p w:rsidR="0062670A" w:rsidRPr="00963BEE" w:rsidRDefault="0062670A" w:rsidP="0062670A">
      <w:proofErr w:type="spellStart"/>
      <w:r w:rsidRPr="00963BEE">
        <w:rPr>
          <w:rStyle w:val="Style13ptBold"/>
        </w:rPr>
        <w:t>Stratfor</w:t>
      </w:r>
      <w:proofErr w:type="spellEnd"/>
      <w:r w:rsidRPr="00963BEE">
        <w:rPr>
          <w:rStyle w:val="Style13ptBold"/>
        </w:rPr>
        <w:t xml:space="preserve"> 15</w:t>
      </w:r>
      <w:r w:rsidR="000F6DEC" w:rsidRPr="000F6DEC">
        <w:t xml:space="preserve"> —</w:t>
      </w:r>
      <w:r w:rsidR="000F6DEC">
        <w:t xml:space="preserve"> </w:t>
      </w:r>
      <w:proofErr w:type="spellStart"/>
      <w:r w:rsidR="000F6DEC" w:rsidRPr="000F6DEC">
        <w:t>Stratfor</w:t>
      </w:r>
      <w:proofErr w:type="spellEnd"/>
      <w:r w:rsidR="000F6DEC">
        <w:t>,</w:t>
      </w:r>
      <w:r w:rsidRPr="000F6DEC">
        <w:t xml:space="preserve"> global awareness forecasters who analyze world affairs, 2015 (A New High for U.S.-China Military Ties,” </w:t>
      </w:r>
      <w:proofErr w:type="spellStart"/>
      <w:r w:rsidRPr="000F6DEC">
        <w:rPr>
          <w:i/>
        </w:rPr>
        <w:t>Stratfor</w:t>
      </w:r>
      <w:proofErr w:type="spellEnd"/>
      <w:r w:rsidRPr="000F6DEC">
        <w:t xml:space="preserve">, December 4, 2015, </w:t>
      </w:r>
      <w:r w:rsidR="000F6DEC">
        <w:t xml:space="preserve">Available Online </w:t>
      </w:r>
      <w:r w:rsidRPr="000F6DEC">
        <w:t xml:space="preserve">at </w:t>
      </w:r>
      <w:hyperlink r:id="rId7" w:history="1">
        <w:r w:rsidRPr="000F6DEC">
          <w:rPr>
            <w:rStyle w:val="Hyperlink"/>
          </w:rPr>
          <w:t>https://www.stratfor.com/analysis/new-high-us-china-military-ties</w:t>
        </w:r>
      </w:hyperlink>
      <w:r w:rsidRPr="000F6DEC">
        <w:t xml:space="preserve">, </w:t>
      </w:r>
      <w:r w:rsidR="000F6DEC">
        <w:t xml:space="preserve">Accessed </w:t>
      </w:r>
      <w:r w:rsidRPr="000F6DEC">
        <w:t>June 30, 2016//AW)</w:t>
      </w:r>
    </w:p>
    <w:p w:rsidR="0062670A" w:rsidRPr="000F6DEC" w:rsidRDefault="0062670A" w:rsidP="0062670A">
      <w:r w:rsidRPr="000F6DEC">
        <w:rPr>
          <w:rStyle w:val="StyleUnderline"/>
        </w:rPr>
        <w:t xml:space="preserve">In recent years, </w:t>
      </w:r>
      <w:r w:rsidRPr="000F6DEC">
        <w:rPr>
          <w:rStyle w:val="StyleUnderline"/>
          <w:highlight w:val="yellow"/>
        </w:rPr>
        <w:t>the military-to-military relationship has begun to stabilize</w:t>
      </w:r>
      <w:r w:rsidRPr="000F6DEC">
        <w:rPr>
          <w:rStyle w:val="StyleUnderline"/>
        </w:rPr>
        <w:t xml:space="preserve"> once again</w:t>
      </w:r>
      <w:r w:rsidRPr="000F6DEC">
        <w:t xml:space="preserve">. Although it is by no means back to pre-1989 levels, </w:t>
      </w:r>
      <w:r w:rsidRPr="000F6DEC">
        <w:rPr>
          <w:rStyle w:val="StyleUnderline"/>
        </w:rPr>
        <w:t>neither country has canceled major military interactions since 2011</w:t>
      </w:r>
      <w:r w:rsidRPr="000F6DEC">
        <w:t xml:space="preserve">. This improvement roughly corresponds with the start of Xi Jinping's tenure as vice chairman of China's Central Military Commission, the military's core leadership body, in October 2010. He later became chairman in November 2012. This was an early indication of his interest in strengthening military-to-military relations during his presidency, which began in March 2013. Under Xi, </w:t>
      </w:r>
      <w:r w:rsidRPr="000F6DEC">
        <w:rPr>
          <w:rStyle w:val="StyleUnderline"/>
          <w:highlight w:val="yellow"/>
        </w:rPr>
        <w:t>the P</w:t>
      </w:r>
      <w:r w:rsidRPr="000F6DEC">
        <w:rPr>
          <w:rStyle w:val="StyleUnderline"/>
        </w:rPr>
        <w:t xml:space="preserve">eople's </w:t>
      </w:r>
      <w:r w:rsidRPr="000F6DEC">
        <w:rPr>
          <w:rStyle w:val="StyleUnderline"/>
          <w:highlight w:val="yellow"/>
        </w:rPr>
        <w:t>L</w:t>
      </w:r>
      <w:r w:rsidRPr="000F6DEC">
        <w:rPr>
          <w:rStyle w:val="StyleUnderline"/>
        </w:rPr>
        <w:t xml:space="preserve">iberation </w:t>
      </w:r>
      <w:r w:rsidRPr="000F6DEC">
        <w:rPr>
          <w:rStyle w:val="StyleUnderline"/>
          <w:highlight w:val="yellow"/>
        </w:rPr>
        <w:t>A</w:t>
      </w:r>
      <w:r w:rsidRPr="000F6DEC">
        <w:rPr>
          <w:rStyle w:val="StyleUnderline"/>
        </w:rPr>
        <w:t xml:space="preserve">rmy </w:t>
      </w:r>
      <w:r w:rsidRPr="000F6DEC">
        <w:rPr>
          <w:rStyle w:val="StyleUnderline"/>
          <w:highlight w:val="yellow"/>
        </w:rPr>
        <w:t>has increased the frequency of joint drills with the U.S.</w:t>
      </w:r>
      <w:r w:rsidRPr="000F6DEC">
        <w:rPr>
          <w:rStyle w:val="StyleUnderline"/>
        </w:rPr>
        <w:t xml:space="preserve"> military</w:t>
      </w:r>
      <w:r w:rsidRPr="000F6DEC">
        <w:t>, culminating in the United States inviting the Chinese navy to participate in RIMPAC 2014, the world's largest multilateral naval exercise. This was a symbolic milestone</w:t>
      </w:r>
      <w:r w:rsidRPr="000F6DEC">
        <w:rPr>
          <w:highlight w:val="yellow"/>
        </w:rPr>
        <w:t xml:space="preserve">. </w:t>
      </w:r>
      <w:r w:rsidRPr="000F6DEC">
        <w:rPr>
          <w:rStyle w:val="StyleUnderline"/>
          <w:highlight w:val="yellow"/>
        </w:rPr>
        <w:t>The P</w:t>
      </w:r>
      <w:r w:rsidRPr="000F6DEC">
        <w:rPr>
          <w:rStyle w:val="StyleUnderline"/>
        </w:rPr>
        <w:t xml:space="preserve">eople's </w:t>
      </w:r>
      <w:r w:rsidRPr="000F6DEC">
        <w:rPr>
          <w:rStyle w:val="StyleUnderline"/>
          <w:highlight w:val="yellow"/>
        </w:rPr>
        <w:t>L</w:t>
      </w:r>
      <w:r w:rsidRPr="000F6DEC">
        <w:rPr>
          <w:rStyle w:val="StyleUnderline"/>
        </w:rPr>
        <w:t xml:space="preserve">iberation </w:t>
      </w:r>
      <w:r w:rsidRPr="000F6DEC">
        <w:rPr>
          <w:rStyle w:val="StyleUnderline"/>
          <w:highlight w:val="yellow"/>
        </w:rPr>
        <w:t>A</w:t>
      </w:r>
      <w:r w:rsidRPr="000F6DEC">
        <w:rPr>
          <w:rStyle w:val="StyleUnderline"/>
        </w:rPr>
        <w:t xml:space="preserve">rmy </w:t>
      </w:r>
      <w:r w:rsidRPr="000F6DEC">
        <w:rPr>
          <w:rStyle w:val="StyleUnderline"/>
          <w:highlight w:val="yellow"/>
        </w:rPr>
        <w:t>also built up</w:t>
      </w:r>
      <w:r w:rsidRPr="000F6DEC">
        <w:rPr>
          <w:rStyle w:val="StyleUnderline"/>
        </w:rPr>
        <w:t xml:space="preserve"> its regularized </w:t>
      </w:r>
      <w:r w:rsidRPr="000F6DEC">
        <w:rPr>
          <w:rStyle w:val="StyleUnderline"/>
          <w:highlight w:val="yellow"/>
        </w:rPr>
        <w:t>communication</w:t>
      </w:r>
      <w:r w:rsidRPr="000F6DEC">
        <w:rPr>
          <w:rStyle w:val="StyleUnderline"/>
        </w:rPr>
        <w:t xml:space="preserve"> mechanisms </w:t>
      </w:r>
      <w:r w:rsidRPr="000F6DEC">
        <w:rPr>
          <w:rStyle w:val="StyleUnderline"/>
          <w:highlight w:val="yellow"/>
        </w:rPr>
        <w:t>with the U.S. military, including</w:t>
      </w:r>
      <w:r w:rsidRPr="000F6DEC">
        <w:rPr>
          <w:rStyle w:val="StyleUnderline"/>
        </w:rPr>
        <w:t xml:space="preserve"> the army-to-army </w:t>
      </w:r>
      <w:r w:rsidRPr="000F6DEC">
        <w:rPr>
          <w:rStyle w:val="StyleUnderline"/>
          <w:highlight w:val="yellow"/>
        </w:rPr>
        <w:t>dialogue</w:t>
      </w:r>
      <w:r w:rsidRPr="000F6DEC">
        <w:rPr>
          <w:rStyle w:val="StyleUnderline"/>
        </w:rPr>
        <w:t xml:space="preserve"> that kicked off in November.</w:t>
      </w:r>
      <w:r w:rsidRPr="000F6DEC">
        <w:t xml:space="preserve"> More critically, </w:t>
      </w:r>
      <w:r w:rsidRPr="000F6DEC">
        <w:rPr>
          <w:rStyle w:val="StyleUnderline"/>
        </w:rPr>
        <w:t>the Chinese military made a serious effort to establish and implement crisis management mechanisms</w:t>
      </w:r>
      <w:r w:rsidRPr="000F6DEC">
        <w:t xml:space="preserve">. At the 2014 Western Pacific Naval Symposium, the People's Liberation Army Navy agreed to abide by the Code for Unplanned Encounters at Sea, which establishes common protocols for interactions between naval vessels to reduce accidents. In September, </w:t>
      </w:r>
      <w:r w:rsidRPr="000F6DEC">
        <w:rPr>
          <w:rStyle w:val="StyleUnderline"/>
          <w:highlight w:val="yellow"/>
        </w:rPr>
        <w:t>China signed a bilateral agreement with the U</w:t>
      </w:r>
      <w:r w:rsidRPr="000F6DEC">
        <w:rPr>
          <w:rStyle w:val="StyleUnderline"/>
        </w:rPr>
        <w:t xml:space="preserve">nited </w:t>
      </w:r>
      <w:r w:rsidRPr="000F6DEC">
        <w:rPr>
          <w:rStyle w:val="StyleUnderline"/>
          <w:highlight w:val="yellow"/>
        </w:rPr>
        <w:t>S</w:t>
      </w:r>
      <w:r w:rsidRPr="000F6DEC">
        <w:rPr>
          <w:rStyle w:val="StyleUnderline"/>
        </w:rPr>
        <w:t xml:space="preserve">tates </w:t>
      </w:r>
      <w:r w:rsidRPr="000F6DEC">
        <w:rPr>
          <w:rStyle w:val="StyleUnderline"/>
          <w:highlight w:val="yellow"/>
        </w:rPr>
        <w:t>governing air-to-air encounters</w:t>
      </w:r>
      <w:r w:rsidRPr="000F6DEC">
        <w:rPr>
          <w:rStyle w:val="StyleUnderline"/>
        </w:rPr>
        <w:t xml:space="preserve"> as well as protocols governing the use of the Defense Telephone Link.</w:t>
      </w:r>
      <w:r w:rsidRPr="000F6DEC">
        <w:t xml:space="preserve"> The two navies are also set to hammer out a set of rules on ship-to-ship encounters in the near future.</w:t>
      </w:r>
    </w:p>
    <w:p w:rsidR="0062670A" w:rsidRDefault="0062670A" w:rsidP="00055E71">
      <w:pPr>
        <w:rPr>
          <w:rStyle w:val="StyleUnderline"/>
        </w:rPr>
      </w:pPr>
    </w:p>
    <w:p w:rsidR="000F6DEC" w:rsidRDefault="000F6DEC" w:rsidP="000F6DEC">
      <w:pPr>
        <w:pStyle w:val="Heading4"/>
      </w:pPr>
      <w:r>
        <w:t>3. Alt Causes to Relations:</w:t>
      </w:r>
    </w:p>
    <w:p w:rsidR="000F6DEC" w:rsidRPr="005C754C" w:rsidRDefault="000F6DEC" w:rsidP="000F6DEC">
      <w:pPr>
        <w:pStyle w:val="Heading4"/>
      </w:pPr>
      <w:r>
        <w:t xml:space="preserve">A. </w:t>
      </w:r>
      <w:r w:rsidR="003409F4">
        <w:t xml:space="preserve">Territorial Disputes </w:t>
      </w:r>
      <w:r>
        <w:t xml:space="preserve">— </w:t>
      </w:r>
      <w:r w:rsidR="003409F4">
        <w:t>land reclamation in the South China sea threatens Freedom of Navigation</w:t>
      </w:r>
    </w:p>
    <w:p w:rsidR="000F6DEC" w:rsidRPr="000F6DEC" w:rsidRDefault="000F6DEC" w:rsidP="000F6DEC">
      <w:r w:rsidRPr="005C754C">
        <w:rPr>
          <w:rStyle w:val="Style13ptBold"/>
        </w:rPr>
        <w:t>Johnson 15</w:t>
      </w:r>
      <w:r>
        <w:t xml:space="preserve"> </w:t>
      </w:r>
      <w:r w:rsidRPr="000F6DEC">
        <w:t xml:space="preserve">—  William </w:t>
      </w:r>
      <w:r>
        <w:t>Johnson,</w:t>
      </w:r>
      <w:r w:rsidRPr="000F6DEC">
        <w:t xml:space="preserve"> retired US Air Force Officer and retired Foreign Service Officer, 2015 (“The five most important issues in U.S.-China relations,” </w:t>
      </w:r>
      <w:r w:rsidRPr="000F6DEC">
        <w:rPr>
          <w:i/>
        </w:rPr>
        <w:t>Reuters</w:t>
      </w:r>
      <w:r w:rsidRPr="000F6DEC">
        <w:t xml:space="preserve">, June 23, 2015, </w:t>
      </w:r>
      <w:r>
        <w:t xml:space="preserve">Available Online </w:t>
      </w:r>
      <w:r w:rsidRPr="000F6DEC">
        <w:t xml:space="preserve">at </w:t>
      </w:r>
      <w:hyperlink r:id="rId8" w:history="1">
        <w:r w:rsidRPr="000F6DEC">
          <w:rPr>
            <w:rStyle w:val="Hyperlink"/>
          </w:rPr>
          <w:t>http://blogs.reuters.com/great-debate/2015/06/23/the-five-most-important-issues-in-u-s-china-relations/</w:t>
        </w:r>
      </w:hyperlink>
      <w:r w:rsidRPr="000F6DEC">
        <w:t xml:space="preserve">, </w:t>
      </w:r>
      <w:r>
        <w:t xml:space="preserve">Accessed </w:t>
      </w:r>
      <w:r w:rsidRPr="000F6DEC">
        <w:t>June 30, 2016//AW)</w:t>
      </w:r>
    </w:p>
    <w:p w:rsidR="000F6DEC" w:rsidRDefault="000F6DEC" w:rsidP="000F6DEC">
      <w:r w:rsidRPr="000F6DEC">
        <w:t xml:space="preserve">This year’s dialogue has special significance because it will set the stage for President Xi’s state visit in September. </w:t>
      </w:r>
      <w:r w:rsidRPr="000F6DEC">
        <w:rPr>
          <w:rStyle w:val="StyleUnderline"/>
          <w:highlight w:val="yellow"/>
        </w:rPr>
        <w:t>U.S.-China relations have been rocky</w:t>
      </w:r>
      <w:r w:rsidRPr="000F6DEC">
        <w:t xml:space="preserve"> recently, </w:t>
      </w:r>
      <w:r w:rsidRPr="000F6DEC">
        <w:rPr>
          <w:rStyle w:val="StyleUnderline"/>
          <w:highlight w:val="yellow"/>
        </w:rPr>
        <w:t>owing primarily to tensions in the S</w:t>
      </w:r>
      <w:r w:rsidRPr="000F6DEC">
        <w:rPr>
          <w:rStyle w:val="StyleUnderline"/>
        </w:rPr>
        <w:t xml:space="preserve">outh </w:t>
      </w:r>
      <w:r w:rsidRPr="000F6DEC">
        <w:rPr>
          <w:rStyle w:val="StyleUnderline"/>
          <w:highlight w:val="yellow"/>
        </w:rPr>
        <w:t>C</w:t>
      </w:r>
      <w:r w:rsidRPr="000F6DEC">
        <w:rPr>
          <w:rStyle w:val="StyleUnderline"/>
        </w:rPr>
        <w:t xml:space="preserve">hina </w:t>
      </w:r>
      <w:r w:rsidRPr="000F6DEC">
        <w:rPr>
          <w:rStyle w:val="StyleUnderline"/>
          <w:highlight w:val="yellow"/>
        </w:rPr>
        <w:t>S</w:t>
      </w:r>
      <w:r w:rsidRPr="000F6DEC">
        <w:rPr>
          <w:rStyle w:val="StyleUnderline"/>
        </w:rPr>
        <w:t xml:space="preserve">ea, China’s new law governing foreign non-governmental organizations, and friction over membership in China’s Asian Infrastructure Investment Bank </w:t>
      </w:r>
      <w:r w:rsidRPr="000F6DEC">
        <w:rPr>
          <w:rStyle w:val="StyleUnderline"/>
          <w:highlight w:val="yellow"/>
        </w:rPr>
        <w:t>and</w:t>
      </w:r>
      <w:r w:rsidRPr="000F6DEC">
        <w:rPr>
          <w:highlight w:val="yellow"/>
        </w:rPr>
        <w:t xml:space="preserve"> </w:t>
      </w:r>
      <w:r w:rsidRPr="000F6DEC">
        <w:rPr>
          <w:rStyle w:val="StyleUnderline"/>
          <w:highlight w:val="yellow"/>
        </w:rPr>
        <w:t>the</w:t>
      </w:r>
      <w:r w:rsidRPr="000F6DEC">
        <w:t xml:space="preserve"> U.S.-led Trans-Pacific Partnership (</w:t>
      </w:r>
      <w:r w:rsidRPr="000F6DEC">
        <w:rPr>
          <w:rStyle w:val="StyleUnderline"/>
          <w:highlight w:val="yellow"/>
        </w:rPr>
        <w:t>TPP</w:t>
      </w:r>
      <w:r w:rsidRPr="000F6DEC">
        <w:t xml:space="preserve">). In addition to these issues, Chinese and American leaders will devote substantial attention to cybersecurity and the recently disclosed hack of the Office of Personnel Management’s database, as well as the ongoing negotiations toward a U.S.-China Bilateral Investment Treaty (BIT). </w:t>
      </w:r>
      <w:r w:rsidRPr="000F6DEC">
        <w:rPr>
          <w:rStyle w:val="StyleUnderline"/>
          <w:highlight w:val="yellow"/>
        </w:rPr>
        <w:t>The diplomatic community has</w:t>
      </w:r>
      <w:r w:rsidRPr="000F6DEC">
        <w:rPr>
          <w:rStyle w:val="StyleUnderline"/>
        </w:rPr>
        <w:t xml:space="preserve"> expected previous dialogues to produce substantial agreements, but they have </w:t>
      </w:r>
      <w:r w:rsidRPr="000F6DEC">
        <w:rPr>
          <w:rStyle w:val="StyleUnderline"/>
          <w:highlight w:val="yellow"/>
        </w:rPr>
        <w:t>low</w:t>
      </w:r>
      <w:r w:rsidRPr="000F6DEC">
        <w:rPr>
          <w:rStyle w:val="StyleUnderline"/>
        </w:rPr>
        <w:t xml:space="preserve">er </w:t>
      </w:r>
      <w:r w:rsidRPr="000F6DEC">
        <w:rPr>
          <w:rStyle w:val="StyleUnderline"/>
          <w:highlight w:val="yellow"/>
        </w:rPr>
        <w:t>expectations for this round</w:t>
      </w:r>
      <w:r w:rsidRPr="000F6DEC">
        <w:rPr>
          <w:rStyle w:val="StyleUnderline"/>
        </w:rPr>
        <w:t xml:space="preserve"> — due partly to recent difficulties in the relationship, as well as an inclination on both sides to save major announcements until President Xi’s state visit. </w:t>
      </w:r>
      <w:r w:rsidRPr="000F6DEC">
        <w:t>I’ll briefly explain the significance of these five major issues. 1.</w:t>
      </w:r>
      <w:r w:rsidRPr="000F6DEC">
        <w:rPr>
          <w:rStyle w:val="StyleUnderline"/>
        </w:rPr>
        <w:t xml:space="preserve"> The South China Sea </w:t>
      </w:r>
      <w:proofErr w:type="gramStart"/>
      <w:r w:rsidRPr="000F6DEC">
        <w:rPr>
          <w:rStyle w:val="StyleUnderline"/>
          <w:highlight w:val="yellow"/>
        </w:rPr>
        <w:t>The</w:t>
      </w:r>
      <w:proofErr w:type="gramEnd"/>
      <w:r w:rsidRPr="000F6DEC">
        <w:rPr>
          <w:rStyle w:val="StyleUnderline"/>
          <w:highlight w:val="yellow"/>
        </w:rPr>
        <w:t xml:space="preserve"> S</w:t>
      </w:r>
      <w:r w:rsidRPr="000F6DEC">
        <w:rPr>
          <w:rStyle w:val="StyleUnderline"/>
        </w:rPr>
        <w:t xml:space="preserve">outh </w:t>
      </w:r>
      <w:r w:rsidRPr="000F6DEC">
        <w:rPr>
          <w:rStyle w:val="StyleUnderline"/>
          <w:highlight w:val="yellow"/>
        </w:rPr>
        <w:t>C</w:t>
      </w:r>
      <w:r w:rsidRPr="000F6DEC">
        <w:rPr>
          <w:rStyle w:val="StyleUnderline"/>
        </w:rPr>
        <w:t xml:space="preserve">hina </w:t>
      </w:r>
      <w:r w:rsidRPr="000F6DEC">
        <w:rPr>
          <w:rStyle w:val="StyleUnderline"/>
          <w:highlight w:val="yellow"/>
        </w:rPr>
        <w:t>S</w:t>
      </w:r>
      <w:r w:rsidRPr="000F6DEC">
        <w:rPr>
          <w:rStyle w:val="StyleUnderline"/>
        </w:rPr>
        <w:t>ea</w:t>
      </w:r>
      <w:r w:rsidRPr="000F6DEC">
        <w:t xml:space="preserve"> issue </w:t>
      </w:r>
      <w:r w:rsidRPr="000F6DEC">
        <w:rPr>
          <w:rStyle w:val="StyleUnderline"/>
          <w:highlight w:val="yellow"/>
        </w:rPr>
        <w:t>has been front and center</w:t>
      </w:r>
      <w:r w:rsidRPr="000F6DEC">
        <w:t xml:space="preserve"> for the last 18 months</w:t>
      </w:r>
      <w:r w:rsidRPr="000F6DEC">
        <w:rPr>
          <w:rStyle w:val="StyleUnderline"/>
        </w:rPr>
        <w:t>, as China carried out major land reclamation efforts. While the issue stems from territorial disputes between China and various Southeast Asian nations</w:t>
      </w:r>
      <w:r w:rsidRPr="000F6DEC">
        <w:t xml:space="preserve">, which don’t intrinsically involve the United States, </w:t>
      </w:r>
      <w:r w:rsidRPr="000F6DEC">
        <w:rPr>
          <w:rStyle w:val="StyleUnderline"/>
          <w:highlight w:val="yellow"/>
        </w:rPr>
        <w:t>the U</w:t>
      </w:r>
      <w:r w:rsidRPr="000F6DEC">
        <w:rPr>
          <w:rStyle w:val="StyleUnderline"/>
        </w:rPr>
        <w:t xml:space="preserve">nited </w:t>
      </w:r>
      <w:r w:rsidRPr="000F6DEC">
        <w:rPr>
          <w:rStyle w:val="StyleUnderline"/>
          <w:highlight w:val="yellow"/>
        </w:rPr>
        <w:t>S</w:t>
      </w:r>
      <w:r w:rsidRPr="000F6DEC">
        <w:rPr>
          <w:rStyle w:val="StyleUnderline"/>
        </w:rPr>
        <w:t xml:space="preserve">tates </w:t>
      </w:r>
      <w:r w:rsidRPr="000F6DEC">
        <w:rPr>
          <w:rStyle w:val="StyleUnderline"/>
          <w:highlight w:val="yellow"/>
        </w:rPr>
        <w:t>sees China’s</w:t>
      </w:r>
      <w:r w:rsidRPr="000F6DEC">
        <w:rPr>
          <w:rStyle w:val="StyleUnderline"/>
        </w:rPr>
        <w:t xml:space="preserve"> island building </w:t>
      </w:r>
      <w:r w:rsidRPr="000F6DEC">
        <w:rPr>
          <w:rStyle w:val="StyleUnderline"/>
          <w:highlight w:val="yellow"/>
        </w:rPr>
        <w:t>activities as a</w:t>
      </w:r>
      <w:r w:rsidRPr="000F6DEC">
        <w:rPr>
          <w:rStyle w:val="StyleUnderline"/>
        </w:rPr>
        <w:t xml:space="preserve"> potential </w:t>
      </w:r>
      <w:r w:rsidRPr="000F6DEC">
        <w:rPr>
          <w:rStyle w:val="StyleUnderline"/>
          <w:highlight w:val="yellow"/>
        </w:rPr>
        <w:t>threat to freedom of navigation along a critical trade route</w:t>
      </w:r>
      <w:r w:rsidRPr="000F6DEC">
        <w:t xml:space="preserve">. </w:t>
      </w:r>
      <w:r w:rsidRPr="000F6DEC">
        <w:rPr>
          <w:rStyle w:val="StyleUnderline"/>
          <w:highlight w:val="yellow"/>
        </w:rPr>
        <w:t>China</w:t>
      </w:r>
      <w:r w:rsidRPr="000F6DEC">
        <w:t xml:space="preserve">, on the other hand, </w:t>
      </w:r>
      <w:r w:rsidRPr="000F6DEC">
        <w:rPr>
          <w:rStyle w:val="StyleUnderline"/>
          <w:highlight w:val="yellow"/>
        </w:rPr>
        <w:t xml:space="preserve">sees U.S. involvement </w:t>
      </w:r>
      <w:r w:rsidRPr="000F6DEC">
        <w:rPr>
          <w:rStyle w:val="StyleUnderline"/>
        </w:rPr>
        <w:t xml:space="preserve">in the region </w:t>
      </w:r>
      <w:r w:rsidRPr="000F6DEC">
        <w:rPr>
          <w:rStyle w:val="StyleUnderline"/>
          <w:highlight w:val="yellow"/>
        </w:rPr>
        <w:t>as meddling</w:t>
      </w:r>
      <w:r w:rsidRPr="000F6DEC">
        <w:rPr>
          <w:rStyle w:val="StyleUnderline"/>
        </w:rPr>
        <w:t xml:space="preserve"> in bilateral disputes with China’s neighbors. It sees enhanced U.S. military cooperation with Vietnam and the Philippines, and increased Japanese military activity in the region, as part of a U.S. strategy to contain China.</w:t>
      </w:r>
      <w:r w:rsidRPr="000F6DEC">
        <w:t xml:space="preserve"> The 2015 dialogue provides an opportunity to ratchet down the recent level of confrontation in order to smooth the way to a successful state visit by President Xi.</w:t>
      </w:r>
    </w:p>
    <w:p w:rsidR="000F6DEC" w:rsidRPr="000F6DEC" w:rsidRDefault="000F6DEC" w:rsidP="000F6DEC"/>
    <w:p w:rsidR="000F6DEC" w:rsidRDefault="000F6DEC" w:rsidP="000F6DEC">
      <w:pPr>
        <w:pStyle w:val="Heading4"/>
      </w:pPr>
      <w:r>
        <w:t xml:space="preserve">B. </w:t>
      </w:r>
      <w:r>
        <w:t>Human Rights — Chinese censorship fosters mistrust and misunderstanding</w:t>
      </w:r>
    </w:p>
    <w:p w:rsidR="000F6DEC" w:rsidRPr="000F6DEC" w:rsidRDefault="000F6DEC" w:rsidP="000F6DEC">
      <w:r w:rsidRPr="00BA6B7D">
        <w:rPr>
          <w:rStyle w:val="Style13ptBold"/>
        </w:rPr>
        <w:t>Cook 15</w:t>
      </w:r>
      <w:r w:rsidRPr="000F6DEC">
        <w:t xml:space="preserve"> </w:t>
      </w:r>
      <w:r>
        <w:t>— Sarah Cook,</w:t>
      </w:r>
      <w:r w:rsidRPr="000F6DEC">
        <w:t xml:space="preserve"> senior research analyst for East Asia at Freedom House, B.A. in International Relations from Pomona College, Masters in Politics and International Law at the School of Oriental and African Studies in London as a Marshall Scholar, 2015 ("How Beijing’s Censorship Impairs U.S.-China Relations," </w:t>
      </w:r>
      <w:r w:rsidRPr="000F6DEC">
        <w:rPr>
          <w:i/>
        </w:rPr>
        <w:t>Freedom House</w:t>
      </w:r>
      <w:r>
        <w:t>, July 23</w:t>
      </w:r>
      <w:r w:rsidRPr="000F6DEC">
        <w:rPr>
          <w:vertAlign w:val="superscript"/>
        </w:rPr>
        <w:t>rd</w:t>
      </w:r>
      <w:r w:rsidRPr="000F6DEC">
        <w:t xml:space="preserve">, </w:t>
      </w:r>
      <w:r>
        <w:t xml:space="preserve">Available Online </w:t>
      </w:r>
      <w:r w:rsidRPr="000F6DEC">
        <w:t>at https://freedomhouse.org/blog/how-beijing-s-censorsh</w:t>
      </w:r>
      <w:r>
        <w:t>ip-impairs-us-china-relations, A</w:t>
      </w:r>
      <w:r w:rsidRPr="000F6DEC">
        <w:t>ccessed 6-30-2016//AW)</w:t>
      </w:r>
    </w:p>
    <w:p w:rsidR="000F6DEC" w:rsidRPr="000F6DEC" w:rsidRDefault="000F6DEC" w:rsidP="000F6DEC">
      <w:pPr>
        <w:rPr>
          <w:b/>
          <w:u w:val="single"/>
        </w:rPr>
      </w:pPr>
      <w:r w:rsidRPr="000F6DEC">
        <w:t xml:space="preserve">Over time, </w:t>
      </w:r>
      <w:r w:rsidRPr="000F6DEC">
        <w:rPr>
          <w:rStyle w:val="StyleUnderline"/>
        </w:rPr>
        <w:t xml:space="preserve">the various </w:t>
      </w:r>
      <w:r w:rsidRPr="000F6DEC">
        <w:rPr>
          <w:rStyle w:val="StyleUnderline"/>
          <w:highlight w:val="yellow"/>
        </w:rPr>
        <w:t>obstacles</w:t>
      </w:r>
      <w:r w:rsidRPr="000F6DEC">
        <w:rPr>
          <w:rStyle w:val="StyleUnderline"/>
        </w:rPr>
        <w:t xml:space="preserve"> thrown up </w:t>
      </w:r>
      <w:r w:rsidRPr="000F6DEC">
        <w:rPr>
          <w:rStyle w:val="StyleUnderline"/>
          <w:highlight w:val="yellow"/>
        </w:rPr>
        <w:t>by Beijing have had a deleterious effect on</w:t>
      </w:r>
      <w:r w:rsidRPr="000F6DEC">
        <w:rPr>
          <w:rStyle w:val="StyleUnderline"/>
        </w:rPr>
        <w:t xml:space="preserve"> international </w:t>
      </w:r>
      <w:r w:rsidRPr="000F6DEC">
        <w:rPr>
          <w:rStyle w:val="StyleUnderline"/>
          <w:highlight w:val="yellow"/>
        </w:rPr>
        <w:t>news</w:t>
      </w:r>
      <w:r w:rsidRPr="000F6DEC">
        <w:rPr>
          <w:rStyle w:val="StyleUnderline"/>
        </w:rPr>
        <w:t xml:space="preserve"> coverage </w:t>
      </w:r>
      <w:r w:rsidRPr="000F6DEC">
        <w:rPr>
          <w:rStyle w:val="StyleUnderline"/>
          <w:highlight w:val="yellow"/>
        </w:rPr>
        <w:t>and</w:t>
      </w:r>
      <w:r w:rsidRPr="000F6DEC">
        <w:rPr>
          <w:rStyle w:val="StyleUnderline"/>
        </w:rPr>
        <w:t xml:space="preserve"> </w:t>
      </w:r>
      <w:r w:rsidRPr="000F6DEC">
        <w:rPr>
          <w:rStyle w:val="StyleUnderline"/>
          <w:highlight w:val="yellow"/>
        </w:rPr>
        <w:t>information sharing</w:t>
      </w:r>
      <w:r w:rsidRPr="000F6DEC">
        <w:rPr>
          <w:rStyle w:val="StyleUnderline"/>
        </w:rPr>
        <w:t xml:space="preserve"> on important topics</w:t>
      </w:r>
      <w:r w:rsidRPr="000F6DEC">
        <w:t xml:space="preserve">. But even as foreigners feel the impact, </w:t>
      </w:r>
      <w:r w:rsidRPr="000F6DEC">
        <w:rPr>
          <w:rStyle w:val="StyleUnderline"/>
        </w:rPr>
        <w:t>it remains Chinese citizens who pay most dearly for their government’s censorship</w:t>
      </w:r>
      <w:r w:rsidRPr="000F6DEC">
        <w:t xml:space="preserve">. The Communist Party’s latest blocks and regulations have increased the share of </w:t>
      </w:r>
      <w:r w:rsidRPr="000F6DEC">
        <w:rPr>
          <w:rStyle w:val="StyleUnderline"/>
          <w:highlight w:val="yellow"/>
        </w:rPr>
        <w:t>the Chinese population</w:t>
      </w:r>
      <w:r w:rsidRPr="000F6DEC">
        <w:t xml:space="preserve"> that </w:t>
      </w:r>
      <w:r w:rsidRPr="000F6DEC">
        <w:rPr>
          <w:rStyle w:val="StyleUnderline"/>
          <w:highlight w:val="yellow"/>
        </w:rPr>
        <w:t>is losing contact with the international community</w:t>
      </w:r>
      <w:r w:rsidRPr="000F6DEC">
        <w:t xml:space="preserve"> and its diverse information sources. According to one college counselor from Shanghai, </w:t>
      </w:r>
      <w:r w:rsidRPr="000F6DEC">
        <w:rPr>
          <w:rStyle w:val="StyleUnderline"/>
        </w:rPr>
        <w:t xml:space="preserve">the censorship adds new difficulties for Chinese students applying to study at U.S. universities and, more generally, limits their worldview. </w:t>
      </w:r>
      <w:r w:rsidRPr="000F6DEC">
        <w:t xml:space="preserve">Consequences for U.S.-China relations </w:t>
      </w:r>
      <w:proofErr w:type="gramStart"/>
      <w:r w:rsidRPr="000F6DEC">
        <w:t>From</w:t>
      </w:r>
      <w:proofErr w:type="gramEnd"/>
      <w:r w:rsidRPr="000F6DEC">
        <w:t xml:space="preserve"> a geopolitical perspective, </w:t>
      </w:r>
      <w:r w:rsidRPr="000F6DEC">
        <w:rPr>
          <w:rStyle w:val="StyleUnderline"/>
          <w:highlight w:val="yellow"/>
        </w:rPr>
        <w:t>these developments have a profound impact on the relationship</w:t>
      </w:r>
      <w:r w:rsidRPr="000F6DEC">
        <w:rPr>
          <w:rStyle w:val="StyleUnderline"/>
        </w:rPr>
        <w:t xml:space="preserve"> between the world’s two largest economies. </w:t>
      </w:r>
      <w:r w:rsidRPr="000F6DEC">
        <w:rPr>
          <w:rStyle w:val="StyleUnderline"/>
          <w:highlight w:val="yellow"/>
        </w:rPr>
        <w:t>The</w:t>
      </w:r>
      <w:r w:rsidRPr="000F6DEC">
        <w:rPr>
          <w:rStyle w:val="StyleUnderline"/>
        </w:rPr>
        <w:t xml:space="preserve"> divided and distorted </w:t>
      </w:r>
      <w:r w:rsidRPr="000F6DEC">
        <w:rPr>
          <w:rStyle w:val="StyleUnderline"/>
          <w:highlight w:val="yellow"/>
        </w:rPr>
        <w:t>information landscape breeds mistrust and increases</w:t>
      </w:r>
      <w:r w:rsidRPr="000F6DEC">
        <w:rPr>
          <w:rStyle w:val="StyleUnderline"/>
        </w:rPr>
        <w:t xml:space="preserve"> the potential for </w:t>
      </w:r>
      <w:r w:rsidRPr="000F6DEC">
        <w:rPr>
          <w:rStyle w:val="StyleUnderline"/>
          <w:highlight w:val="yellow"/>
        </w:rPr>
        <w:t>misunderstanding. Chinese audiences receive a</w:t>
      </w:r>
      <w:r w:rsidRPr="000F6DEC">
        <w:rPr>
          <w:rStyle w:val="StyleUnderline"/>
        </w:rPr>
        <w:t xml:space="preserve"> partial and </w:t>
      </w:r>
      <w:r w:rsidRPr="000F6DEC">
        <w:rPr>
          <w:rStyle w:val="StyleUnderline"/>
          <w:highlight w:val="yellow"/>
        </w:rPr>
        <w:t>misinformed perspective of U.S. policy and society</w:t>
      </w:r>
      <w:r w:rsidRPr="000F6DEC">
        <w:rPr>
          <w:rStyle w:val="StyleUnderline"/>
        </w:rPr>
        <w:t xml:space="preserve">. </w:t>
      </w:r>
      <w:r w:rsidRPr="000F6DEC">
        <w:rPr>
          <w:rStyle w:val="StyleUnderline"/>
          <w:highlight w:val="yellow"/>
        </w:rPr>
        <w:t>Americans see Chinese officials</w:t>
      </w:r>
      <w:r w:rsidRPr="000F6DEC">
        <w:rPr>
          <w:rStyle w:val="StyleUnderline"/>
        </w:rPr>
        <w:t xml:space="preserve"> taking steps that </w:t>
      </w:r>
      <w:r w:rsidRPr="000F6DEC">
        <w:rPr>
          <w:rStyle w:val="StyleUnderline"/>
          <w:highlight w:val="yellow"/>
        </w:rPr>
        <w:t>threaten the U</w:t>
      </w:r>
      <w:r w:rsidRPr="000F6DEC">
        <w:rPr>
          <w:rStyle w:val="StyleUnderline"/>
        </w:rPr>
        <w:t xml:space="preserve">nited </w:t>
      </w:r>
      <w:r w:rsidRPr="000F6DEC">
        <w:rPr>
          <w:rStyle w:val="StyleUnderline"/>
          <w:highlight w:val="yellow"/>
        </w:rPr>
        <w:t>S</w:t>
      </w:r>
      <w:r w:rsidRPr="000F6DEC">
        <w:rPr>
          <w:rStyle w:val="StyleUnderline"/>
        </w:rPr>
        <w:t xml:space="preserve">tates’ </w:t>
      </w:r>
      <w:r w:rsidRPr="000F6DEC">
        <w:rPr>
          <w:rStyle w:val="StyleUnderline"/>
          <w:highlight w:val="yellow"/>
        </w:rPr>
        <w:t>economic wellbeing</w:t>
      </w:r>
      <w:r w:rsidRPr="000F6DEC">
        <w:rPr>
          <w:rStyle w:val="StyleUnderline"/>
        </w:rPr>
        <w:t xml:space="preserve">, but are barred from hearing the views of Chinese citizens who may disagree with their government. </w:t>
      </w:r>
      <w:r w:rsidRPr="000F6DEC">
        <w:rPr>
          <w:rStyle w:val="StyleUnderline"/>
          <w:highlight w:val="yellow"/>
        </w:rPr>
        <w:t>This results in</w:t>
      </w:r>
      <w:r w:rsidRPr="000F6DEC">
        <w:rPr>
          <w:rStyle w:val="StyleUnderline"/>
        </w:rPr>
        <w:t xml:space="preserve"> both sides having a </w:t>
      </w:r>
      <w:r w:rsidRPr="000F6DEC">
        <w:rPr>
          <w:rStyle w:val="StyleUnderline"/>
          <w:highlight w:val="yellow"/>
        </w:rPr>
        <w:t>more negative view</w:t>
      </w:r>
      <w:r w:rsidRPr="000F6DEC">
        <w:rPr>
          <w:rStyle w:val="StyleUnderline"/>
        </w:rPr>
        <w:t xml:space="preserve"> of the other than each may deserve, </w:t>
      </w:r>
      <w:r w:rsidRPr="000F6DEC">
        <w:rPr>
          <w:rStyle w:val="StyleUnderline"/>
          <w:highlight w:val="yellow"/>
        </w:rPr>
        <w:t>a recipe for greater tension</w:t>
      </w:r>
      <w:r w:rsidRPr="000F6DEC">
        <w:rPr>
          <w:rStyle w:val="StyleUnderline"/>
        </w:rPr>
        <w:t xml:space="preserve"> now and in the future. </w:t>
      </w:r>
      <w:r w:rsidRPr="000F6DEC">
        <w:t xml:space="preserve">On a more practical note, </w:t>
      </w:r>
      <w:r w:rsidRPr="000F6DEC">
        <w:rPr>
          <w:rStyle w:val="StyleUnderline"/>
        </w:rPr>
        <w:t>the restrictions create higher hurdles for U.S. investment in China and hinder day-to-day cooperation</w:t>
      </w:r>
      <w:r w:rsidRPr="000F6DEC">
        <w:t xml:space="preserve"> in the arts, non-profit, and academic sectors. Moreover, </w:t>
      </w:r>
      <w:r w:rsidRPr="000F6DEC">
        <w:rPr>
          <w:rStyle w:val="StyleUnderline"/>
        </w:rPr>
        <w:t>the Chinese government’s actions contradict its own stated policies, like not interfering in other countries’ affairs, and undermine key goals popular with China’s citizens, such as earning global respect for the nation.</w:t>
      </w:r>
    </w:p>
    <w:p w:rsidR="000F6DEC" w:rsidRPr="00D10049" w:rsidRDefault="000F6DEC" w:rsidP="000F6DEC">
      <w:pPr>
        <w:rPr>
          <w:rStyle w:val="StyleUnderline"/>
        </w:rPr>
      </w:pPr>
    </w:p>
    <w:p w:rsidR="000F6DEC" w:rsidRDefault="000F6DEC" w:rsidP="000F6DEC">
      <w:pPr>
        <w:pStyle w:val="Heading4"/>
      </w:pPr>
      <w:r>
        <w:t xml:space="preserve">C. </w:t>
      </w:r>
      <w:r>
        <w:t>Economics</w:t>
      </w:r>
      <w:r>
        <w:t xml:space="preserve"> — the AIIB</w:t>
      </w:r>
      <w:r>
        <w:t xml:space="preserve"> and TPP are thorns in the relationship</w:t>
      </w:r>
    </w:p>
    <w:p w:rsidR="000F6DEC" w:rsidRPr="000F6DEC" w:rsidRDefault="000F6DEC" w:rsidP="000F6DEC">
      <w:r w:rsidRPr="005C754C">
        <w:rPr>
          <w:rStyle w:val="Style13ptBold"/>
        </w:rPr>
        <w:t>Johnson 15</w:t>
      </w:r>
      <w:r>
        <w:t xml:space="preserve"> </w:t>
      </w:r>
      <w:r>
        <w:t>— William Johnson,</w:t>
      </w:r>
      <w:r w:rsidRPr="000F6DEC">
        <w:t xml:space="preserve"> retired US Air Force Officer and retired Foreign Service Officer, 2015 (“The five most important issues in U.S.-China relations,” </w:t>
      </w:r>
      <w:r w:rsidRPr="000F6DEC">
        <w:rPr>
          <w:i/>
        </w:rPr>
        <w:t>Reuters</w:t>
      </w:r>
      <w:r w:rsidRPr="000F6DEC">
        <w:t>, June 23</w:t>
      </w:r>
      <w:r w:rsidRPr="000F6DEC">
        <w:rPr>
          <w:vertAlign w:val="superscript"/>
        </w:rPr>
        <w:t>rd</w:t>
      </w:r>
      <w:r w:rsidRPr="000F6DEC">
        <w:t xml:space="preserve">, </w:t>
      </w:r>
      <w:r>
        <w:t xml:space="preserve">Available Online </w:t>
      </w:r>
      <w:r w:rsidRPr="000F6DEC">
        <w:t xml:space="preserve">at </w:t>
      </w:r>
      <w:hyperlink r:id="rId9" w:history="1">
        <w:r w:rsidRPr="000F6DEC">
          <w:rPr>
            <w:rStyle w:val="Hyperlink"/>
          </w:rPr>
          <w:t>http://blogs.reuters.com/great-debate/2015/06/23/the-five-most-important-issues-in-u-s-china-relations/</w:t>
        </w:r>
      </w:hyperlink>
      <w:r>
        <w:t>, A</w:t>
      </w:r>
      <w:r w:rsidRPr="000F6DEC">
        <w:t>ccessed June 30, 2016//AW)</w:t>
      </w:r>
    </w:p>
    <w:p w:rsidR="000F6DEC" w:rsidRDefault="000F6DEC" w:rsidP="000F6DEC">
      <w:pPr>
        <w:rPr>
          <w:rStyle w:val="StyleUnderline"/>
        </w:rPr>
      </w:pPr>
      <w:r w:rsidRPr="000F6DEC">
        <w:t>3</w:t>
      </w:r>
      <w:r w:rsidRPr="000F6DEC">
        <w:rPr>
          <w:rStyle w:val="StyleUnderline"/>
        </w:rPr>
        <w:t xml:space="preserve">. Friction Over Membership in China’s Asian Infrastructure Investment Bank Economic alignments in East Asia will likely be a central focus of this year’s dialogue. </w:t>
      </w:r>
      <w:r w:rsidRPr="000F6DEC">
        <w:rPr>
          <w:rStyle w:val="StyleUnderline"/>
          <w:highlight w:val="yellow"/>
        </w:rPr>
        <w:t>China is in the process of starting the A</w:t>
      </w:r>
      <w:r w:rsidRPr="000F6DEC">
        <w:rPr>
          <w:rStyle w:val="StyleUnderline"/>
        </w:rPr>
        <w:t xml:space="preserve">sian </w:t>
      </w:r>
      <w:r w:rsidRPr="000F6DEC">
        <w:rPr>
          <w:rStyle w:val="StyleUnderline"/>
          <w:highlight w:val="yellow"/>
        </w:rPr>
        <w:t>I</w:t>
      </w:r>
      <w:r w:rsidRPr="000F6DEC">
        <w:rPr>
          <w:rStyle w:val="StyleUnderline"/>
        </w:rPr>
        <w:t xml:space="preserve">nfrastructure </w:t>
      </w:r>
      <w:r w:rsidRPr="000F6DEC">
        <w:rPr>
          <w:rStyle w:val="StyleUnderline"/>
          <w:highlight w:val="yellow"/>
        </w:rPr>
        <w:t>I</w:t>
      </w:r>
      <w:r w:rsidRPr="000F6DEC">
        <w:rPr>
          <w:rStyle w:val="StyleUnderline"/>
        </w:rPr>
        <w:t xml:space="preserve">nvestment </w:t>
      </w:r>
      <w:r w:rsidRPr="000F6DEC">
        <w:rPr>
          <w:rStyle w:val="StyleUnderline"/>
          <w:highlight w:val="yellow"/>
        </w:rPr>
        <w:t>B</w:t>
      </w:r>
      <w:r w:rsidRPr="000F6DEC">
        <w:rPr>
          <w:rStyle w:val="StyleUnderline"/>
        </w:rPr>
        <w:t xml:space="preserve">ank, </w:t>
      </w:r>
      <w:r w:rsidRPr="000F6DEC">
        <w:rPr>
          <w:rStyle w:val="StyleUnderline"/>
          <w:highlight w:val="yellow"/>
        </w:rPr>
        <w:t>which is intended to provide more streamlined funding</w:t>
      </w:r>
      <w:r w:rsidRPr="000F6DEC">
        <w:rPr>
          <w:rStyle w:val="StyleUnderline"/>
        </w:rPr>
        <w:t xml:space="preserve"> than the World Bank or the Asian Development Bank can currently provide. </w:t>
      </w:r>
      <w:r w:rsidRPr="000F6DEC">
        <w:rPr>
          <w:rStyle w:val="StyleUnderline"/>
          <w:highlight w:val="yellow"/>
        </w:rPr>
        <w:t>The U</w:t>
      </w:r>
      <w:r w:rsidRPr="000F6DEC">
        <w:rPr>
          <w:rStyle w:val="StyleUnderline"/>
        </w:rPr>
        <w:t xml:space="preserve">nited </w:t>
      </w:r>
      <w:r w:rsidRPr="000F6DEC">
        <w:rPr>
          <w:rStyle w:val="StyleUnderline"/>
          <w:highlight w:val="yellow"/>
        </w:rPr>
        <w:t>S</w:t>
      </w:r>
      <w:r w:rsidRPr="000F6DEC">
        <w:rPr>
          <w:rStyle w:val="StyleUnderline"/>
        </w:rPr>
        <w:t xml:space="preserve">tates </w:t>
      </w:r>
      <w:r w:rsidRPr="000F6DEC">
        <w:rPr>
          <w:rStyle w:val="StyleUnderline"/>
          <w:highlight w:val="yellow"/>
        </w:rPr>
        <w:t>opposed</w:t>
      </w:r>
      <w:r w:rsidRPr="000F6DEC">
        <w:rPr>
          <w:rStyle w:val="StyleUnderline"/>
        </w:rPr>
        <w:t xml:space="preserve"> the </w:t>
      </w:r>
      <w:r w:rsidRPr="000F6DEC">
        <w:rPr>
          <w:rStyle w:val="StyleUnderline"/>
          <w:highlight w:val="yellow"/>
        </w:rPr>
        <w:t>establishment</w:t>
      </w:r>
      <w:r w:rsidRPr="000F6DEC">
        <w:rPr>
          <w:rStyle w:val="StyleUnderline"/>
        </w:rPr>
        <w:t xml:space="preserve"> of the AIIB — </w:t>
      </w:r>
      <w:r w:rsidRPr="000F6DEC">
        <w:rPr>
          <w:rStyle w:val="StyleUnderline"/>
          <w:highlight w:val="yellow"/>
        </w:rPr>
        <w:t>and lobbied its allies to decline</w:t>
      </w:r>
      <w:r w:rsidRPr="000F6DEC">
        <w:rPr>
          <w:rStyle w:val="StyleUnderline"/>
        </w:rPr>
        <w:t xml:space="preserve"> membership — on the grounds that it had unclear governance standards, inadequate environmental controls, and might not be sufficiently capitalized to sustain its loans.</w:t>
      </w:r>
      <w:r w:rsidRPr="000F6DEC">
        <w:t xml:space="preserve"> But in the week before a March deadline, </w:t>
      </w:r>
      <w:r w:rsidRPr="000F6DEC">
        <w:rPr>
          <w:rStyle w:val="StyleUnderline"/>
          <w:highlight w:val="yellow"/>
        </w:rPr>
        <w:t>the U</w:t>
      </w:r>
      <w:r w:rsidRPr="000F6DEC">
        <w:rPr>
          <w:rStyle w:val="StyleUnderline"/>
        </w:rPr>
        <w:t xml:space="preserve">nited </w:t>
      </w:r>
      <w:r w:rsidRPr="000F6DEC">
        <w:rPr>
          <w:rStyle w:val="StyleUnderline"/>
          <w:highlight w:val="yellow"/>
        </w:rPr>
        <w:t>S</w:t>
      </w:r>
      <w:r w:rsidRPr="000F6DEC">
        <w:rPr>
          <w:rStyle w:val="StyleUnderline"/>
        </w:rPr>
        <w:t xml:space="preserve">tates </w:t>
      </w:r>
      <w:r w:rsidRPr="000F6DEC">
        <w:rPr>
          <w:rStyle w:val="StyleUnderline"/>
          <w:highlight w:val="yellow"/>
        </w:rPr>
        <w:t>suffered a stinging defeat</w:t>
      </w:r>
      <w:r w:rsidRPr="000F6DEC">
        <w:rPr>
          <w:rStyle w:val="StyleUnderline"/>
        </w:rPr>
        <w:t xml:space="preserve"> as its allies</w:t>
      </w:r>
      <w:r w:rsidRPr="000F6DEC">
        <w:t xml:space="preserve">, led by the United Kingdom, became founding members of the bank, </w:t>
      </w:r>
      <w:r w:rsidRPr="000F6DEC">
        <w:rPr>
          <w:rStyle w:val="StyleUnderline"/>
          <w:highlight w:val="yellow"/>
        </w:rPr>
        <w:t>leaving the U</w:t>
      </w:r>
      <w:r w:rsidRPr="000F6DEC">
        <w:rPr>
          <w:rStyle w:val="StyleUnderline"/>
        </w:rPr>
        <w:t xml:space="preserve">nited </w:t>
      </w:r>
      <w:r w:rsidRPr="000F6DEC">
        <w:rPr>
          <w:rStyle w:val="StyleUnderline"/>
          <w:highlight w:val="yellow"/>
        </w:rPr>
        <w:t>S</w:t>
      </w:r>
      <w:r w:rsidRPr="000F6DEC">
        <w:rPr>
          <w:rStyle w:val="StyleUnderline"/>
        </w:rPr>
        <w:t xml:space="preserve">tates </w:t>
      </w:r>
      <w:r w:rsidRPr="000F6DEC">
        <w:rPr>
          <w:rStyle w:val="StyleUnderline"/>
          <w:highlight w:val="yellow"/>
        </w:rPr>
        <w:t>and Japan on the outside looking in</w:t>
      </w:r>
      <w:r w:rsidRPr="000F6DEC">
        <w:rPr>
          <w:rStyle w:val="StyleUnderline"/>
        </w:rPr>
        <w:t xml:space="preserve">. </w:t>
      </w:r>
      <w:r w:rsidRPr="000F6DEC">
        <w:t xml:space="preserve">Governance of the AIIB, and a means for coordinating its efforts with the World Bank, will be key elements of the economic discussions. In a similar vein, </w:t>
      </w:r>
      <w:r w:rsidRPr="000F6DEC">
        <w:rPr>
          <w:rStyle w:val="StyleUnderline"/>
        </w:rPr>
        <w:t xml:space="preserve">the U.S.-led TPP includes the United States and Japan as the key members of what would be the largest trade agreement ever. The difference here is that China is the outsider. </w:t>
      </w:r>
      <w:r w:rsidRPr="000F6DEC">
        <w:rPr>
          <w:rStyle w:val="StyleUnderline"/>
          <w:highlight w:val="yellow"/>
        </w:rPr>
        <w:t>China has complained that the TPP is yet another instance of the U</w:t>
      </w:r>
      <w:r w:rsidRPr="000F6DEC">
        <w:rPr>
          <w:rStyle w:val="StyleUnderline"/>
        </w:rPr>
        <w:t xml:space="preserve">nited </w:t>
      </w:r>
      <w:r w:rsidRPr="000F6DEC">
        <w:rPr>
          <w:rStyle w:val="StyleUnderline"/>
          <w:highlight w:val="yellow"/>
        </w:rPr>
        <w:t>S</w:t>
      </w:r>
      <w:r w:rsidRPr="000F6DEC">
        <w:rPr>
          <w:rStyle w:val="StyleUnderline"/>
        </w:rPr>
        <w:t xml:space="preserve">tates </w:t>
      </w:r>
      <w:r w:rsidRPr="000F6DEC">
        <w:rPr>
          <w:rStyle w:val="StyleUnderline"/>
          <w:highlight w:val="yellow"/>
        </w:rPr>
        <w:t>trying to contain China</w:t>
      </w:r>
      <w:r w:rsidRPr="000F6DEC">
        <w:rPr>
          <w:rStyle w:val="StyleUnderline"/>
        </w:rPr>
        <w:t>. President Obama’s recent remark that the U.S. must write the rules for trade, or China will, didn’t dispel this notion.</w:t>
      </w:r>
    </w:p>
    <w:p w:rsidR="000F6DEC" w:rsidRPr="000F6DEC" w:rsidRDefault="000F6DEC" w:rsidP="000F6DEC">
      <w:pPr>
        <w:rPr>
          <w:rStyle w:val="StyleUnderline"/>
        </w:rPr>
      </w:pPr>
    </w:p>
    <w:p w:rsidR="003409F4" w:rsidRPr="003409F4" w:rsidRDefault="003409F4" w:rsidP="003409F4"/>
    <w:p w:rsidR="007A7168" w:rsidRDefault="007A7168" w:rsidP="007A7168">
      <w:pPr>
        <w:pStyle w:val="Heading3"/>
      </w:pPr>
      <w:bookmarkStart w:id="0" w:name="_GoBack"/>
      <w:bookmarkEnd w:id="0"/>
      <w:r>
        <w:t>Extend: “Alt Causes</w:t>
      </w:r>
      <w:r w:rsidR="003409F4">
        <w:t xml:space="preserve"> to Relations</w:t>
      </w:r>
      <w:r>
        <w:t>”</w:t>
      </w:r>
    </w:p>
    <w:p w:rsidR="000F6DEC" w:rsidRDefault="003409F4" w:rsidP="000F6DEC">
      <w:pPr>
        <w:pStyle w:val="Heading4"/>
      </w:pPr>
      <w:r>
        <w:t xml:space="preserve">Non-cyber </w:t>
      </w:r>
      <w:r w:rsidR="000F6DEC">
        <w:t>issues subsume and strain the US China relationship:</w:t>
      </w:r>
    </w:p>
    <w:p w:rsidR="003409F4" w:rsidRDefault="003409F4" w:rsidP="003409F4">
      <w:pPr>
        <w:pStyle w:val="Heading4"/>
      </w:pPr>
      <w:r>
        <w:t xml:space="preserve">- </w:t>
      </w:r>
      <w:r w:rsidR="000F6DEC">
        <w:t>China’s land reclamation efforts in the South China Sea threaten Freedom of Navigation on a critical trade route</w:t>
      </w:r>
    </w:p>
    <w:p w:rsidR="003409F4" w:rsidRPr="003409F4" w:rsidRDefault="003409F4" w:rsidP="003409F4">
      <w:pPr>
        <w:pStyle w:val="Heading4"/>
      </w:pPr>
      <w:r>
        <w:t xml:space="preserve">- The Great Firewall along with the American public’s anti-Chinese sentiment foments mistrust between societies </w:t>
      </w:r>
    </w:p>
    <w:p w:rsidR="003409F4" w:rsidRDefault="003409F4" w:rsidP="000F6DEC">
      <w:pPr>
        <w:pStyle w:val="Heading4"/>
      </w:pPr>
      <w:r>
        <w:t>- US opposition to the Asian Infrastructure Investment Bank and Chinese opposition to the Trans-Pacific Partnership strain the economic relationship as exclusionary international agreements</w:t>
      </w:r>
    </w:p>
    <w:p w:rsidR="003409F4" w:rsidRDefault="003409F4" w:rsidP="000F6DEC">
      <w:pPr>
        <w:pStyle w:val="Heading4"/>
      </w:pPr>
      <w:r>
        <w:t xml:space="preserve"> The burden of territorial, economic, and human rights disputes make broader Chinese cooperation extremely difficult even if cooperation exists on cybersecurity — that’s Johnson and Cook.</w:t>
      </w:r>
    </w:p>
    <w:p w:rsidR="000F6DEC" w:rsidRPr="005C754C" w:rsidRDefault="003409F4" w:rsidP="000F6DEC">
      <w:pPr>
        <w:pStyle w:val="Heading4"/>
      </w:pPr>
      <w:r>
        <w:t>And, h</w:t>
      </w:r>
      <w:r w:rsidR="000F6DEC">
        <w:t>um</w:t>
      </w:r>
      <w:r w:rsidR="000F6DEC">
        <w:t>an rights pressure on NGO laws places pressure on the relationship</w:t>
      </w:r>
    </w:p>
    <w:p w:rsidR="000F6DEC" w:rsidRPr="000F6DEC" w:rsidRDefault="000F6DEC" w:rsidP="000F6DEC">
      <w:r w:rsidRPr="005C754C">
        <w:rPr>
          <w:rStyle w:val="Style13ptBold"/>
        </w:rPr>
        <w:t>Johnson 15</w:t>
      </w:r>
      <w:r>
        <w:t xml:space="preserve"> —</w:t>
      </w:r>
      <w:r>
        <w:t xml:space="preserve"> </w:t>
      </w:r>
      <w:r w:rsidRPr="000F6DEC">
        <w:t xml:space="preserve">William </w:t>
      </w:r>
      <w:r>
        <w:t>Johnson,</w:t>
      </w:r>
      <w:r w:rsidRPr="000F6DEC">
        <w:t xml:space="preserve"> retired US Air Force Officer and retired Foreign Service Officer, 2015 (“The five most important issues in U.S.-China relations,” </w:t>
      </w:r>
      <w:r w:rsidRPr="000F6DEC">
        <w:rPr>
          <w:i/>
        </w:rPr>
        <w:t>Reuters</w:t>
      </w:r>
      <w:r w:rsidRPr="000F6DEC">
        <w:t>, June 23</w:t>
      </w:r>
      <w:r w:rsidRPr="000F6DEC">
        <w:rPr>
          <w:vertAlign w:val="superscript"/>
        </w:rPr>
        <w:t>rd</w:t>
      </w:r>
      <w:r w:rsidRPr="000F6DEC">
        <w:t xml:space="preserve">, </w:t>
      </w:r>
      <w:r>
        <w:t xml:space="preserve">Available Online </w:t>
      </w:r>
      <w:r w:rsidRPr="000F6DEC">
        <w:t xml:space="preserve">at </w:t>
      </w:r>
      <w:hyperlink r:id="rId10" w:history="1">
        <w:r w:rsidRPr="000F6DEC">
          <w:rPr>
            <w:rStyle w:val="Hyperlink"/>
          </w:rPr>
          <w:t>http://blogs.reuters.com/great-debate/2015/06/23/the-five-most-important-issues-in-u-s-china-relations/</w:t>
        </w:r>
      </w:hyperlink>
      <w:r w:rsidRPr="000F6DEC">
        <w:t xml:space="preserve">, </w:t>
      </w:r>
      <w:r>
        <w:t xml:space="preserve">Accessed </w:t>
      </w:r>
      <w:r w:rsidRPr="000F6DEC">
        <w:t>June 30, 2016//AW)</w:t>
      </w:r>
    </w:p>
    <w:p w:rsidR="000F6DEC" w:rsidRPr="000F6DEC" w:rsidRDefault="000F6DEC" w:rsidP="000F6DEC">
      <w:pPr>
        <w:rPr>
          <w:rStyle w:val="StyleUnderline"/>
        </w:rPr>
      </w:pPr>
      <w:r w:rsidRPr="000F6DEC">
        <w:t>2.</w:t>
      </w:r>
      <w:r w:rsidRPr="000F6DEC">
        <w:rPr>
          <w:rStyle w:val="StyleUnderline"/>
        </w:rPr>
        <w:t xml:space="preserve"> China’s New Law Governing Foreign NGOs </w:t>
      </w:r>
      <w:r w:rsidRPr="000F6DEC">
        <w:rPr>
          <w:rStyle w:val="StyleUnderline"/>
          <w:highlight w:val="yellow"/>
        </w:rPr>
        <w:t>China’s new draft law on NGOs</w:t>
      </w:r>
      <w:r w:rsidRPr="000F6DEC">
        <w:rPr>
          <w:rStyle w:val="StyleUnderline"/>
        </w:rPr>
        <w:t xml:space="preserve"> will substantially </w:t>
      </w:r>
      <w:r w:rsidRPr="000F6DEC">
        <w:rPr>
          <w:rStyle w:val="StyleUnderline"/>
          <w:highlight w:val="yellow"/>
        </w:rPr>
        <w:t>limit</w:t>
      </w:r>
      <w:r w:rsidRPr="000F6DEC">
        <w:rPr>
          <w:rStyle w:val="StyleUnderline"/>
        </w:rPr>
        <w:t xml:space="preserve"> the ability of a wide range of </w:t>
      </w:r>
      <w:r w:rsidRPr="000F6DEC">
        <w:rPr>
          <w:rStyle w:val="StyleUnderline"/>
          <w:highlight w:val="yellow"/>
        </w:rPr>
        <w:t>organizations to work in China</w:t>
      </w:r>
      <w:r w:rsidRPr="000F6DEC">
        <w:rPr>
          <w:rStyle w:val="StyleUnderline"/>
        </w:rPr>
        <w:t>. The key sticking point in the new law is that it places regulatory authority over foreign NGOs with China’s State Security Bureau</w:t>
      </w:r>
      <w:r w:rsidRPr="000F6DEC">
        <w:t xml:space="preserve">, rather than the Ministry of Civil Affairs, which regulates domestic NGOs. </w:t>
      </w:r>
      <w:r w:rsidRPr="000F6DEC">
        <w:rPr>
          <w:rStyle w:val="StyleUnderline"/>
          <w:highlight w:val="yellow"/>
        </w:rPr>
        <w:t>Police will be allowed to</w:t>
      </w:r>
      <w:r w:rsidRPr="000F6DEC">
        <w:rPr>
          <w:rStyle w:val="StyleUnderline"/>
        </w:rPr>
        <w:t xml:space="preserve"> enter and inspect offices, and </w:t>
      </w:r>
      <w:r w:rsidRPr="000F6DEC">
        <w:rPr>
          <w:rStyle w:val="StyleUnderline"/>
          <w:highlight w:val="yellow"/>
        </w:rPr>
        <w:t>seize documents and equipment. The U</w:t>
      </w:r>
      <w:r w:rsidRPr="000F6DEC">
        <w:rPr>
          <w:rStyle w:val="StyleUnderline"/>
        </w:rPr>
        <w:t xml:space="preserve">nited </w:t>
      </w:r>
      <w:r w:rsidRPr="000F6DEC">
        <w:rPr>
          <w:rStyle w:val="StyleUnderline"/>
          <w:highlight w:val="yellow"/>
        </w:rPr>
        <w:t>S</w:t>
      </w:r>
      <w:r w:rsidRPr="000F6DEC">
        <w:rPr>
          <w:rStyle w:val="StyleUnderline"/>
        </w:rPr>
        <w:t xml:space="preserve">tates </w:t>
      </w:r>
      <w:r w:rsidRPr="000F6DEC">
        <w:rPr>
          <w:rStyle w:val="StyleUnderline"/>
          <w:highlight w:val="yellow"/>
        </w:rPr>
        <w:t>has long been critical of China’s</w:t>
      </w:r>
      <w:r w:rsidRPr="000F6DEC">
        <w:rPr>
          <w:rStyle w:val="StyleUnderline"/>
        </w:rPr>
        <w:t xml:space="preserve"> record on </w:t>
      </w:r>
      <w:r w:rsidRPr="000F6DEC">
        <w:rPr>
          <w:rStyle w:val="StyleUnderline"/>
          <w:highlight w:val="yellow"/>
        </w:rPr>
        <w:t>human rights, and this</w:t>
      </w:r>
      <w:r w:rsidRPr="000F6DEC">
        <w:rPr>
          <w:rStyle w:val="StyleUnderline"/>
        </w:rPr>
        <w:t xml:space="preserve"> proposed law, which was released for comment on June 8, </w:t>
      </w:r>
      <w:r w:rsidRPr="000F6DEC">
        <w:rPr>
          <w:rStyle w:val="StyleUnderline"/>
          <w:highlight w:val="yellow"/>
        </w:rPr>
        <w:t>will be a focal</w:t>
      </w:r>
      <w:r w:rsidRPr="000F6DEC">
        <w:rPr>
          <w:rStyle w:val="StyleUnderline"/>
        </w:rPr>
        <w:t xml:space="preserve"> </w:t>
      </w:r>
      <w:r w:rsidRPr="000F6DEC">
        <w:rPr>
          <w:rStyle w:val="StyleUnderline"/>
          <w:highlight w:val="yellow"/>
        </w:rPr>
        <w:t>point</w:t>
      </w:r>
      <w:r w:rsidRPr="000F6DEC">
        <w:rPr>
          <w:rStyle w:val="StyleUnderline"/>
        </w:rPr>
        <w:t xml:space="preserve"> in that discussion. </w:t>
      </w:r>
      <w:r w:rsidRPr="000F6DEC">
        <w:rPr>
          <w:rStyle w:val="StyleUnderline"/>
          <w:highlight w:val="yellow"/>
        </w:rPr>
        <w:t>China’s response to U.S. pressure</w:t>
      </w:r>
      <w:r w:rsidRPr="000F6DEC">
        <w:rPr>
          <w:rStyle w:val="StyleUnderline"/>
        </w:rPr>
        <w:t xml:space="preserve"> on this issue </w:t>
      </w:r>
      <w:r w:rsidRPr="000F6DEC">
        <w:rPr>
          <w:rStyle w:val="StyleUnderline"/>
          <w:highlight w:val="yellow"/>
        </w:rPr>
        <w:t>will likely</w:t>
      </w:r>
      <w:r w:rsidRPr="000F6DEC">
        <w:rPr>
          <w:rStyle w:val="StyleUnderline"/>
        </w:rPr>
        <w:t xml:space="preserve"> turn on its view that foreign elements are </w:t>
      </w:r>
      <w:r w:rsidRPr="000F6DEC">
        <w:rPr>
          <w:rStyle w:val="StyleUnderline"/>
          <w:highlight w:val="yellow"/>
        </w:rPr>
        <w:t>stir</w:t>
      </w:r>
      <w:r w:rsidRPr="000F6DEC">
        <w:rPr>
          <w:rStyle w:val="StyleUnderline"/>
        </w:rPr>
        <w:t xml:space="preserve">ring </w:t>
      </w:r>
      <w:r w:rsidRPr="000F6DEC">
        <w:rPr>
          <w:rStyle w:val="StyleUnderline"/>
          <w:highlight w:val="yellow"/>
        </w:rPr>
        <w:t>up trouble</w:t>
      </w:r>
      <w:r w:rsidRPr="000F6DEC">
        <w:rPr>
          <w:rStyle w:val="StyleUnderline"/>
        </w:rPr>
        <w:t xml:space="preserve"> in China.</w:t>
      </w:r>
      <w:r w:rsidRPr="000F6DEC">
        <w:t xml:space="preserve"> This is the same argument that China used to explain the Occupy Central pro-democracy demonstrations in Hong Kong. Reading between the lines, </w:t>
      </w:r>
      <w:r w:rsidRPr="000F6DEC">
        <w:rPr>
          <w:rStyle w:val="StyleUnderline"/>
        </w:rPr>
        <w:t>it is clear that in both instances, when China says “foreign elements,” it means the United States and its allies.</w:t>
      </w:r>
    </w:p>
    <w:p w:rsidR="001B471A" w:rsidRDefault="001B471A" w:rsidP="001B471A">
      <w:pPr>
        <w:pStyle w:val="Heading2"/>
      </w:pPr>
      <w:r>
        <w:t xml:space="preserve">1NC — </w:t>
      </w:r>
      <w:r w:rsidR="00454B08">
        <w:t>Cybersecurity</w:t>
      </w:r>
    </w:p>
    <w:p w:rsidR="00370242" w:rsidRDefault="00640B42" w:rsidP="00370242">
      <w:pPr>
        <w:pStyle w:val="Heading3"/>
      </w:pPr>
      <w:r>
        <w:t xml:space="preserve">1NC — </w:t>
      </w:r>
      <w:r w:rsidR="00C306CC">
        <w:t>Cybersecurity</w:t>
      </w:r>
      <w:r w:rsidR="0077744A">
        <w:t xml:space="preserve"> Frontline</w:t>
      </w:r>
    </w:p>
    <w:p w:rsidR="00055E71" w:rsidRDefault="000060C7" w:rsidP="00055E71">
      <w:pPr>
        <w:pStyle w:val="Heading4"/>
      </w:pPr>
      <w:r>
        <w:t xml:space="preserve">1. </w:t>
      </w:r>
      <w:r w:rsidR="00FD070C">
        <w:t>US-China cyber-cooperation</w:t>
      </w:r>
      <w:r w:rsidR="00055E71">
        <w:t xml:space="preserve"> </w:t>
      </w:r>
      <w:r w:rsidR="00055E71" w:rsidRPr="00055E71">
        <w:rPr>
          <w:u w:val="single"/>
        </w:rPr>
        <w:t>do</w:t>
      </w:r>
      <w:r w:rsidR="00FD070C">
        <w:rPr>
          <w:u w:val="single"/>
        </w:rPr>
        <w:t>es</w:t>
      </w:r>
      <w:r w:rsidR="00055E71" w:rsidRPr="00055E71">
        <w:rPr>
          <w:u w:val="single"/>
        </w:rPr>
        <w:t>n’t solve cyberattacks</w:t>
      </w:r>
      <w:r w:rsidR="00055E71">
        <w:t xml:space="preserve"> — </w:t>
      </w:r>
      <w:r w:rsidR="00055E71" w:rsidRPr="00055E71">
        <w:rPr>
          <w:u w:val="single"/>
        </w:rPr>
        <w:t>no enforcement</w:t>
      </w:r>
      <w:r w:rsidR="00055E71">
        <w:t xml:space="preserve">. </w:t>
      </w:r>
    </w:p>
    <w:p w:rsidR="00055E71" w:rsidRPr="00055E71" w:rsidRDefault="00055E71" w:rsidP="00055E71">
      <w:proofErr w:type="spellStart"/>
      <w:r w:rsidRPr="00055E71">
        <w:rPr>
          <w:rStyle w:val="Style13ptBold"/>
        </w:rPr>
        <w:t>Tiezzi</w:t>
      </w:r>
      <w:proofErr w:type="spellEnd"/>
      <w:r w:rsidRPr="00055E71">
        <w:rPr>
          <w:rStyle w:val="Style13ptBold"/>
        </w:rPr>
        <w:t xml:space="preserve"> 15</w:t>
      </w:r>
      <w:r>
        <w:t xml:space="preserve"> — Shannon </w:t>
      </w:r>
      <w:proofErr w:type="spellStart"/>
      <w:r>
        <w:t>Tiezzi</w:t>
      </w:r>
      <w:proofErr w:type="spellEnd"/>
      <w:r>
        <w:t xml:space="preserve">, Editor at The Diplomat, Research Associate at the US-China Policy Foundation, A.M. in Asia Studies from Harvard University, 2015 (“The Limits of a US-China Cyber Deal,” </w:t>
      </w:r>
      <w:r>
        <w:rPr>
          <w:i/>
        </w:rPr>
        <w:t xml:space="preserve">The Diplomat, </w:t>
      </w:r>
      <w:r>
        <w:t>September 22</w:t>
      </w:r>
      <w:r w:rsidRPr="00055E71">
        <w:rPr>
          <w:vertAlign w:val="superscript"/>
        </w:rPr>
        <w:t>nd</w:t>
      </w:r>
      <w:r>
        <w:t xml:space="preserve">, Accessible Online at </w:t>
      </w:r>
      <w:hyperlink r:id="rId11" w:history="1">
        <w:r w:rsidRPr="00D751AD">
          <w:rPr>
            <w:rStyle w:val="Hyperlink"/>
          </w:rPr>
          <w:t>http://thediplomat.com/2015/09/the-limits-of-a-us-china-cyber-deal/</w:t>
        </w:r>
      </w:hyperlink>
      <w:r>
        <w:t>, Accessed On 06-28-2016</w:t>
      </w:r>
      <w:r w:rsidR="0077744A">
        <w:t>, MA</w:t>
      </w:r>
      <w:r>
        <w:t>)</w:t>
      </w:r>
    </w:p>
    <w:p w:rsidR="00055E71" w:rsidRPr="00055E71" w:rsidRDefault="00055E71" w:rsidP="00055E71">
      <w:pPr>
        <w:rPr>
          <w:rStyle w:val="StyleUnderline"/>
        </w:rPr>
      </w:pPr>
      <w:r w:rsidRPr="00055E71">
        <w:rPr>
          <w:rStyle w:val="StyleUnderline"/>
          <w:highlight w:val="yellow"/>
        </w:rPr>
        <w:t xml:space="preserve">Unless a U.S.-China agreement goes </w:t>
      </w:r>
      <w:r w:rsidRPr="00055E71">
        <w:rPr>
          <w:rStyle w:val="Emphasis"/>
          <w:highlight w:val="yellow"/>
        </w:rPr>
        <w:t>far beyond</w:t>
      </w:r>
      <w:r>
        <w:t xml:space="preserve"> the GGE report (and, on the contrary, Sanger expects an endorsement of the UN document), this </w:t>
      </w:r>
      <w:r w:rsidRPr="00055E71">
        <w:rPr>
          <w:rStyle w:val="StyleUnderline"/>
          <w:highlight w:val="yellow"/>
        </w:rPr>
        <w:t xml:space="preserve">vagueness will </w:t>
      </w:r>
      <w:r w:rsidRPr="00055E71">
        <w:rPr>
          <w:rStyle w:val="Emphasis"/>
          <w:highlight w:val="yellow"/>
        </w:rPr>
        <w:t>limit its actual utility</w:t>
      </w:r>
      <w:r w:rsidRPr="00055E71">
        <w:rPr>
          <w:rStyle w:val="Emphasis"/>
        </w:rPr>
        <w:t xml:space="preserve"> in the real world</w:t>
      </w:r>
      <w:r w:rsidRPr="00055E71">
        <w:rPr>
          <w:rStyle w:val="StyleUnderline"/>
        </w:rPr>
        <w:t>.</w:t>
      </w:r>
      <w:r>
        <w:t xml:space="preserve"> As Grigsby points out</w:t>
      </w:r>
      <w:r w:rsidRPr="00055E71">
        <w:t xml:space="preserve">, </w:t>
      </w:r>
      <w:r w:rsidRPr="00055E71">
        <w:rPr>
          <w:rStyle w:val="StyleUnderline"/>
          <w:highlight w:val="yellow"/>
        </w:rPr>
        <w:t>it’s not</w:t>
      </w:r>
      <w:r w:rsidRPr="00055E71">
        <w:rPr>
          <w:rStyle w:val="StyleUnderline"/>
        </w:rPr>
        <w:t xml:space="preserve"> too far of </w:t>
      </w:r>
      <w:r w:rsidRPr="00055E71">
        <w:rPr>
          <w:rStyle w:val="StyleUnderline"/>
          <w:highlight w:val="yellow"/>
        </w:rPr>
        <w:t>a stretch to argue that the</w:t>
      </w:r>
      <w:r>
        <w:t xml:space="preserve"> November 2014 </w:t>
      </w:r>
      <w:r w:rsidRPr="00055E71">
        <w:rPr>
          <w:rStyle w:val="StyleUnderline"/>
          <w:highlight w:val="yellow"/>
        </w:rPr>
        <w:t>hack against Sony</w:t>
      </w:r>
      <w:r w:rsidRPr="00055E71">
        <w:rPr>
          <w:rStyle w:val="StyleUnderline"/>
        </w:rPr>
        <w:t xml:space="preserve"> Pictures </w:t>
      </w:r>
      <w:r w:rsidRPr="00055E71">
        <w:rPr>
          <w:rStyle w:val="StyleUnderline"/>
          <w:highlight w:val="yellow"/>
        </w:rPr>
        <w:t>could be an attack on “</w:t>
      </w:r>
      <w:r w:rsidRPr="00055E71">
        <w:rPr>
          <w:rStyle w:val="Emphasis"/>
          <w:highlight w:val="yellow"/>
        </w:rPr>
        <w:t>critical infrastructure</w:t>
      </w:r>
      <w:r w:rsidRPr="00055E71">
        <w:rPr>
          <w:rStyle w:val="StyleUnderline"/>
          <w:highlight w:val="yellow"/>
        </w:rPr>
        <w:t>”</w:t>
      </w:r>
      <w:r w:rsidRPr="00055E71">
        <w:rPr>
          <w:rStyle w:val="StyleUnderline"/>
        </w:rPr>
        <w:t xml:space="preserve"> according to the U.S. definition.</w:t>
      </w:r>
    </w:p>
    <w:p w:rsidR="00055E71" w:rsidRPr="00055E71" w:rsidRDefault="00055E71" w:rsidP="00055E71">
      <w:pPr>
        <w:rPr>
          <w:rStyle w:val="StyleUnderline"/>
        </w:rPr>
      </w:pPr>
      <w:r w:rsidRPr="00055E71">
        <w:rPr>
          <w:rStyle w:val="StyleUnderline"/>
          <w:highlight w:val="yellow"/>
        </w:rPr>
        <w:t xml:space="preserve">And then there is the question of </w:t>
      </w:r>
      <w:r w:rsidRPr="00055E71">
        <w:rPr>
          <w:rStyle w:val="Emphasis"/>
          <w:highlight w:val="yellow"/>
        </w:rPr>
        <w:t>enforcement</w:t>
      </w:r>
      <w:r w:rsidRPr="00055E71">
        <w:rPr>
          <w:rStyle w:val="StyleUnderline"/>
        </w:rPr>
        <w:t xml:space="preserve"> – what sort of response would a violation of the deal</w:t>
      </w:r>
      <w:r>
        <w:t xml:space="preserve"> (particularly a low-level one, such as the Sony hack) </w:t>
      </w:r>
      <w:r w:rsidRPr="00055E71">
        <w:rPr>
          <w:rStyle w:val="StyleUnderline"/>
        </w:rPr>
        <w:t xml:space="preserve">elicit? </w:t>
      </w:r>
      <w:r w:rsidRPr="00055E71">
        <w:rPr>
          <w:rStyle w:val="StyleUnderline"/>
          <w:highlight w:val="yellow"/>
        </w:rPr>
        <w:t xml:space="preserve">That issue is </w:t>
      </w:r>
      <w:r w:rsidRPr="00055E71">
        <w:rPr>
          <w:rStyle w:val="Emphasis"/>
          <w:highlight w:val="yellow"/>
        </w:rPr>
        <w:t>particularly complicated given the problem of attribution</w:t>
      </w:r>
      <w:r w:rsidRPr="00055E71">
        <w:rPr>
          <w:rStyle w:val="StyleUnderline"/>
        </w:rPr>
        <w:t xml:space="preserve"> when it comes to </w:t>
      </w:r>
      <w:proofErr w:type="spellStart"/>
      <w:r w:rsidRPr="00055E71">
        <w:rPr>
          <w:rStyle w:val="StyleUnderline"/>
        </w:rPr>
        <w:t>cyber attacks</w:t>
      </w:r>
      <w:proofErr w:type="spellEnd"/>
      <w:r w:rsidRPr="00055E71">
        <w:rPr>
          <w:rStyle w:val="StyleUnderline"/>
        </w:rPr>
        <w:t xml:space="preserve">, and the potential for non-state actors to launch attacks. </w:t>
      </w:r>
      <w:r w:rsidRPr="00055E71">
        <w:rPr>
          <w:rStyle w:val="StyleUnderline"/>
          <w:highlight w:val="yellow"/>
        </w:rPr>
        <w:t>China</w:t>
      </w:r>
      <w:r>
        <w:t xml:space="preserve">, for one, </w:t>
      </w:r>
      <w:r w:rsidRPr="00055E71">
        <w:rPr>
          <w:rStyle w:val="StyleUnderline"/>
          <w:highlight w:val="yellow"/>
        </w:rPr>
        <w:t xml:space="preserve">frequently points out that simply because an attack was carried out on its soil </w:t>
      </w:r>
      <w:r w:rsidRPr="00055E71">
        <w:rPr>
          <w:rStyle w:val="Emphasis"/>
          <w:highlight w:val="yellow"/>
        </w:rPr>
        <w:t>doesn’t mean the government had any involvement</w:t>
      </w:r>
      <w:r w:rsidRPr="00055E71">
        <w:rPr>
          <w:rStyle w:val="StyleUnderline"/>
        </w:rPr>
        <w:t>.</w:t>
      </w:r>
    </w:p>
    <w:p w:rsidR="00055E71" w:rsidRDefault="00055E71" w:rsidP="00055E71">
      <w:r w:rsidRPr="00055E71">
        <w:rPr>
          <w:rStyle w:val="StyleUnderline"/>
          <w:highlight w:val="yellow"/>
        </w:rPr>
        <w:t>Even if the deal is concluded and improves</w:t>
      </w:r>
      <w:r>
        <w:t xml:space="preserve"> upon the GGE report </w:t>
      </w:r>
      <w:r w:rsidRPr="00055E71">
        <w:rPr>
          <w:rStyle w:val="StyleUnderline"/>
          <w:highlight w:val="yellow"/>
        </w:rPr>
        <w:t>by clarifying these essential questions</w:t>
      </w:r>
      <w:r>
        <w:t xml:space="preserve"> (unlikely), </w:t>
      </w:r>
      <w:r w:rsidRPr="00055E71">
        <w:rPr>
          <w:rStyle w:val="StyleUnderline"/>
          <w:highlight w:val="yellow"/>
        </w:rPr>
        <w:t xml:space="preserve">it still wouldn’t address a </w:t>
      </w:r>
      <w:r w:rsidRPr="00055E71">
        <w:rPr>
          <w:rStyle w:val="Emphasis"/>
          <w:highlight w:val="yellow"/>
        </w:rPr>
        <w:t>fundamental disagreement on the limits of cyber espionage</w:t>
      </w:r>
      <w:r w:rsidRPr="00055E71">
        <w:rPr>
          <w:rStyle w:val="StyleUnderline"/>
          <w:highlight w:val="yellow"/>
        </w:rPr>
        <w:t xml:space="preserve">. </w:t>
      </w:r>
      <w:proofErr w:type="spellStart"/>
      <w:r w:rsidRPr="00055E71">
        <w:rPr>
          <w:rStyle w:val="StyleUnderline"/>
          <w:highlight w:val="yellow"/>
        </w:rPr>
        <w:t>Cyber attacks</w:t>
      </w:r>
      <w:proofErr w:type="spellEnd"/>
      <w:r w:rsidRPr="00055E71">
        <w:rPr>
          <w:rStyle w:val="StyleUnderline"/>
          <w:highlight w:val="yellow"/>
        </w:rPr>
        <w:t xml:space="preserve"> for financial gain</w:t>
      </w:r>
      <w:r>
        <w:t xml:space="preserve"> – aimed at stealing intellectual property, business strategies, and other proprietary information – </w:t>
      </w:r>
      <w:r w:rsidRPr="00055E71">
        <w:rPr>
          <w:rStyle w:val="StyleUnderline"/>
          <w:highlight w:val="yellow"/>
        </w:rPr>
        <w:t>are a separate issue from</w:t>
      </w:r>
      <w:r w:rsidRPr="00055E71">
        <w:rPr>
          <w:rStyle w:val="StyleUnderline"/>
        </w:rPr>
        <w:t xml:space="preserve"> the use of </w:t>
      </w:r>
      <w:r w:rsidRPr="00055E71">
        <w:rPr>
          <w:rStyle w:val="StyleUnderline"/>
          <w:highlight w:val="yellow"/>
        </w:rPr>
        <w:t xml:space="preserve">offensive-minded </w:t>
      </w:r>
      <w:proofErr w:type="spellStart"/>
      <w:r w:rsidRPr="00055E71">
        <w:rPr>
          <w:rStyle w:val="StyleUnderline"/>
          <w:highlight w:val="yellow"/>
        </w:rPr>
        <w:t>cyber attacks</w:t>
      </w:r>
      <w:proofErr w:type="spellEnd"/>
      <w:r w:rsidRPr="00055E71">
        <w:rPr>
          <w:rStyle w:val="StyleUnderline"/>
        </w:rPr>
        <w:t xml:space="preserve"> designed to shut down real-world targets</w:t>
      </w:r>
      <w:r w:rsidRPr="00055E71">
        <w:t>. The agreement</w:t>
      </w:r>
      <w:r>
        <w:t>, as reported on by Sanger, would deal exclusively with the latter even though economic cyber espionage has been the main issue for the U.S.-China relationship.</w:t>
      </w:r>
    </w:p>
    <w:p w:rsidR="00AF6CA9" w:rsidRDefault="00AF6CA9" w:rsidP="000A1DF6">
      <w:pPr>
        <w:rPr>
          <w:rStyle w:val="StyleUnderline"/>
        </w:rPr>
      </w:pPr>
    </w:p>
    <w:p w:rsidR="00AF6CA9" w:rsidRDefault="000060C7" w:rsidP="00AF6CA9">
      <w:pPr>
        <w:pStyle w:val="Heading4"/>
      </w:pPr>
      <w:r w:rsidRPr="000060C7">
        <w:t xml:space="preserve">2. </w:t>
      </w:r>
      <w:r w:rsidR="00AF6CA9" w:rsidRPr="00AF6CA9">
        <w:rPr>
          <w:u w:val="single"/>
        </w:rPr>
        <w:t>Alt Cause</w:t>
      </w:r>
      <w:r w:rsidR="00AF6CA9" w:rsidRPr="00AF6CA9">
        <w:t xml:space="preserve"> to </w:t>
      </w:r>
      <w:proofErr w:type="spellStart"/>
      <w:r w:rsidR="00AF6CA9" w:rsidRPr="00AF6CA9">
        <w:t>Cybernorms</w:t>
      </w:r>
      <w:proofErr w:type="spellEnd"/>
      <w:r w:rsidR="00AF6CA9" w:rsidRPr="00AF6CA9">
        <w:t xml:space="preserve"> — </w:t>
      </w:r>
      <w:r w:rsidR="00AF6CA9" w:rsidRPr="00AF6CA9">
        <w:rPr>
          <w:u w:val="single"/>
        </w:rPr>
        <w:t>US Cyber-Hypocrisy</w:t>
      </w:r>
      <w:r w:rsidR="00AF6CA9" w:rsidRPr="00AF6CA9">
        <w:t xml:space="preserve">. </w:t>
      </w:r>
    </w:p>
    <w:p w:rsidR="00AF6CA9" w:rsidRDefault="00AF6CA9" w:rsidP="00AF6CA9">
      <w:proofErr w:type="spellStart"/>
      <w:r w:rsidRPr="000A1DF6">
        <w:rPr>
          <w:rStyle w:val="Style13ptBold"/>
        </w:rPr>
        <w:t>Gady</w:t>
      </w:r>
      <w:proofErr w:type="spellEnd"/>
      <w:r w:rsidRPr="000A1DF6">
        <w:rPr>
          <w:rStyle w:val="Style13ptBold"/>
        </w:rPr>
        <w:t xml:space="preserve"> 16</w:t>
      </w:r>
      <w:r>
        <w:t xml:space="preserve"> — Franz-Stefan </w:t>
      </w:r>
      <w:proofErr w:type="spellStart"/>
      <w:r>
        <w:t>Gady</w:t>
      </w:r>
      <w:proofErr w:type="spellEnd"/>
      <w:r>
        <w:t xml:space="preserve">, Senior Fellow and Foreign Policy Analyst at the East-West Institute, Editor at </w:t>
      </w:r>
      <w:r>
        <w:rPr>
          <w:i/>
        </w:rPr>
        <w:t>The Diplomat,</w:t>
      </w:r>
      <w:r>
        <w:t xml:space="preserve"> M.A. in International Relations from John Hopkins University, B.A. in International Relations from Weber University, 2016 (“Are Chinese Cyberattacks Against US Targets in </w:t>
      </w:r>
      <w:proofErr w:type="gramStart"/>
      <w:r>
        <w:t>Decline?,</w:t>
      </w:r>
      <w:proofErr w:type="gramEnd"/>
      <w:r>
        <w:t xml:space="preserve">” </w:t>
      </w:r>
      <w:r>
        <w:rPr>
          <w:i/>
        </w:rPr>
        <w:t xml:space="preserve">The Diplomat, </w:t>
      </w:r>
      <w:r>
        <w:t>July 23</w:t>
      </w:r>
      <w:r>
        <w:rPr>
          <w:vertAlign w:val="superscript"/>
        </w:rPr>
        <w:t>r</w:t>
      </w:r>
      <w:r w:rsidRPr="000A1DF6">
        <w:rPr>
          <w:vertAlign w:val="superscript"/>
        </w:rPr>
        <w:t>d</w:t>
      </w:r>
      <w:r>
        <w:t>, Accessed Online at 6-28-2016</w:t>
      </w:r>
      <w:r w:rsidR="0077744A">
        <w:t>, MA</w:t>
      </w:r>
      <w:r>
        <w:t>)</w:t>
      </w:r>
    </w:p>
    <w:p w:rsidR="00AF6CA9" w:rsidRPr="00AF6CA9" w:rsidRDefault="00AF6CA9" w:rsidP="00AF6CA9">
      <w:pPr>
        <w:rPr>
          <w:rStyle w:val="StyleUnderline"/>
        </w:rPr>
      </w:pPr>
      <w:r>
        <w:t xml:space="preserve">However, </w:t>
      </w:r>
      <w:r w:rsidRPr="00AF6CA9">
        <w:rPr>
          <w:rStyle w:val="StyleUnderline"/>
          <w:highlight w:val="yellow"/>
        </w:rPr>
        <w:t>ever since</w:t>
      </w:r>
      <w:r w:rsidRPr="00AF6CA9">
        <w:rPr>
          <w:rStyle w:val="StyleUnderline"/>
        </w:rPr>
        <w:t xml:space="preserve"> the </w:t>
      </w:r>
      <w:r w:rsidRPr="00AF6CA9">
        <w:rPr>
          <w:rStyle w:val="StyleUnderline"/>
          <w:highlight w:val="yellow"/>
        </w:rPr>
        <w:t>Snowden</w:t>
      </w:r>
      <w:r w:rsidRPr="00AF6CA9">
        <w:rPr>
          <w:rStyle w:val="StyleUnderline"/>
        </w:rPr>
        <w:t xml:space="preserve"> revelations, </w:t>
      </w:r>
      <w:r w:rsidRPr="00AF6CA9">
        <w:rPr>
          <w:rStyle w:val="StyleUnderline"/>
          <w:highlight w:val="yellow"/>
        </w:rPr>
        <w:t>the U</w:t>
      </w:r>
      <w:r>
        <w:t xml:space="preserve">nited </w:t>
      </w:r>
      <w:r w:rsidRPr="00AF6CA9">
        <w:rPr>
          <w:rStyle w:val="StyleUnderline"/>
          <w:highlight w:val="yellow"/>
        </w:rPr>
        <w:t>S</w:t>
      </w:r>
      <w:r>
        <w:t xml:space="preserve">tates </w:t>
      </w:r>
      <w:r w:rsidRPr="00AF6CA9">
        <w:rPr>
          <w:rStyle w:val="Emphasis"/>
          <w:highlight w:val="yellow"/>
        </w:rPr>
        <w:t>found it difficult to advance this unwritten norm</w:t>
      </w:r>
      <w:r w:rsidRPr="00AF6CA9">
        <w:rPr>
          <w:rStyle w:val="StyleUnderline"/>
        </w:rPr>
        <w:t xml:space="preserve"> as a new modus vivendi in dealing with adversaries in cyberspace. </w:t>
      </w:r>
      <w:r w:rsidRPr="00AF6CA9">
        <w:rPr>
          <w:rStyle w:val="StyleUnderline"/>
          <w:highlight w:val="yellow"/>
        </w:rPr>
        <w:t>The Chinese in particular accused the U</w:t>
      </w:r>
      <w:r>
        <w:t xml:space="preserve">nited </w:t>
      </w:r>
      <w:r w:rsidRPr="00AF6CA9">
        <w:rPr>
          <w:rStyle w:val="StyleUnderline"/>
          <w:highlight w:val="yellow"/>
        </w:rPr>
        <w:t>S</w:t>
      </w:r>
      <w:r>
        <w:t>tates</w:t>
      </w:r>
      <w:r w:rsidRPr="00AF6CA9">
        <w:rPr>
          <w:rStyle w:val="StyleUnderline"/>
          <w:highlight w:val="yellow"/>
        </w:rPr>
        <w:t xml:space="preserve">’ government to </w:t>
      </w:r>
      <w:r w:rsidRPr="00AF6CA9">
        <w:rPr>
          <w:rStyle w:val="Emphasis"/>
          <w:highlight w:val="yellow"/>
        </w:rPr>
        <w:t>apply double standards</w:t>
      </w:r>
      <w:r w:rsidRPr="00AF6CA9">
        <w:rPr>
          <w:rStyle w:val="StyleUnderline"/>
          <w:highlight w:val="yellow"/>
        </w:rPr>
        <w:t xml:space="preserve"> after some previously unknown U.S. cyberespionage activities were made public.</w:t>
      </w:r>
    </w:p>
    <w:p w:rsidR="00AF6CA9" w:rsidRPr="00AF6CA9" w:rsidRDefault="00AF6CA9" w:rsidP="00AF6CA9">
      <w:pPr>
        <w:rPr>
          <w:rStyle w:val="StyleUnderline"/>
        </w:rPr>
      </w:pPr>
      <w:r>
        <w:t xml:space="preserve">For example, </w:t>
      </w:r>
      <w:r w:rsidRPr="00AF6CA9">
        <w:rPr>
          <w:rStyle w:val="StyleUnderline"/>
        </w:rPr>
        <w:t xml:space="preserve">evidence emerged back in April 2015 that </w:t>
      </w:r>
      <w:r w:rsidRPr="00AF6CA9">
        <w:rPr>
          <w:rStyle w:val="StyleUnderline"/>
          <w:highlight w:val="yellow"/>
        </w:rPr>
        <w:t>the U</w:t>
      </w:r>
      <w:r w:rsidRPr="00AF6CA9">
        <w:t xml:space="preserve">nited </w:t>
      </w:r>
      <w:r w:rsidRPr="00AF6CA9">
        <w:rPr>
          <w:rStyle w:val="StyleUnderline"/>
          <w:highlight w:val="yellow"/>
        </w:rPr>
        <w:t>S</w:t>
      </w:r>
      <w:r w:rsidRPr="00AF6CA9">
        <w:t xml:space="preserve">tates </w:t>
      </w:r>
      <w:r w:rsidRPr="00AF6CA9">
        <w:rPr>
          <w:rStyle w:val="StyleUnderline"/>
          <w:highlight w:val="yellow"/>
        </w:rPr>
        <w:t>has been engaged in some form of economic espionage in Europe</w:t>
      </w:r>
      <w:r w:rsidRPr="00AF6CA9">
        <w:rPr>
          <w:rStyle w:val="StyleUnderline"/>
        </w:rPr>
        <w:t>. One analyst</w:t>
      </w:r>
      <w:r>
        <w:t xml:space="preserve">, writing for the Washington Post, </w:t>
      </w:r>
      <w:r w:rsidRPr="00AF6CA9">
        <w:rPr>
          <w:rStyle w:val="StyleUnderline"/>
        </w:rPr>
        <w:t xml:space="preserve">notes that </w:t>
      </w:r>
      <w:r w:rsidRPr="00AF6CA9">
        <w:rPr>
          <w:rStyle w:val="StyleUnderline"/>
          <w:highlight w:val="yellow"/>
        </w:rPr>
        <w:t xml:space="preserve">this new incident “will be </w:t>
      </w:r>
      <w:r w:rsidRPr="00AF6CA9">
        <w:rPr>
          <w:rStyle w:val="Emphasis"/>
          <w:highlight w:val="yellow"/>
        </w:rPr>
        <w:t>moderately embarrassing</w:t>
      </w:r>
      <w:r w:rsidRPr="00AF6CA9">
        <w:rPr>
          <w:rStyle w:val="StyleUnderline"/>
          <w:highlight w:val="yellow"/>
        </w:rPr>
        <w:t xml:space="preserve"> for the U</w:t>
      </w:r>
      <w:r w:rsidRPr="00AF6CA9">
        <w:t xml:space="preserve">nited </w:t>
      </w:r>
      <w:r w:rsidRPr="00AF6CA9">
        <w:rPr>
          <w:rStyle w:val="StyleUnderline"/>
          <w:highlight w:val="yellow"/>
        </w:rPr>
        <w:t>S</w:t>
      </w:r>
      <w:r w:rsidRPr="00AF6CA9">
        <w:t xml:space="preserve">tates, </w:t>
      </w:r>
      <w:r w:rsidRPr="00AF6CA9">
        <w:rPr>
          <w:rStyle w:val="StyleUnderline"/>
          <w:highlight w:val="yellow"/>
        </w:rPr>
        <w:t xml:space="preserve">which is </w:t>
      </w:r>
      <w:r w:rsidRPr="00AF6CA9">
        <w:rPr>
          <w:rStyle w:val="Emphasis"/>
          <w:highlight w:val="yellow"/>
        </w:rPr>
        <w:t>currently trying to build international norms against economic espionage</w:t>
      </w:r>
      <w:r w:rsidRPr="00AF6CA9">
        <w:rPr>
          <w:rStyle w:val="StyleUnderline"/>
          <w:highlight w:val="yellow"/>
        </w:rPr>
        <w:t>.”</w:t>
      </w:r>
    </w:p>
    <w:p w:rsidR="00AF6CA9" w:rsidRDefault="00AF6CA9" w:rsidP="00AF6CA9">
      <w:r>
        <w:t>He continues:</w:t>
      </w:r>
    </w:p>
    <w:p w:rsidR="00AF6CA9" w:rsidRDefault="00AF6CA9" w:rsidP="00AF6CA9">
      <w:r>
        <w:t xml:space="preserve">It isn’t at all clear that the United States was committing economic espionage by its own definition (it argues that it can legitimately conduct espionage against economic targets such as businesses as long as it is for strategic purposes, and the information is not passed along to U.S. firms). However, </w:t>
      </w:r>
      <w:r w:rsidRPr="00AF6CA9">
        <w:rPr>
          <w:rStyle w:val="StyleUnderline"/>
          <w:highlight w:val="yellow"/>
        </w:rPr>
        <w:t xml:space="preserve">it certainly </w:t>
      </w:r>
      <w:r w:rsidRPr="00AF6CA9">
        <w:rPr>
          <w:rStyle w:val="Emphasis"/>
          <w:highlight w:val="yellow"/>
        </w:rPr>
        <w:t>greatly complicates</w:t>
      </w:r>
      <w:r w:rsidRPr="00AF6CA9">
        <w:rPr>
          <w:rStyle w:val="StyleUnderline"/>
          <w:highlight w:val="yellow"/>
        </w:rPr>
        <w:t xml:space="preserve"> the story that the U</w:t>
      </w:r>
      <w:r>
        <w:t xml:space="preserve">nited </w:t>
      </w:r>
      <w:r w:rsidRPr="00AF6CA9">
        <w:rPr>
          <w:rStyle w:val="StyleUnderline"/>
          <w:highlight w:val="yellow"/>
        </w:rPr>
        <w:t>S</w:t>
      </w:r>
      <w:r>
        <w:t xml:space="preserve">tates </w:t>
      </w:r>
      <w:r w:rsidRPr="00AF6CA9">
        <w:rPr>
          <w:rStyle w:val="StyleUnderline"/>
          <w:highlight w:val="yellow"/>
        </w:rPr>
        <w:t>is trying to tell.</w:t>
      </w:r>
    </w:p>
    <w:p w:rsidR="00AF6CA9" w:rsidRDefault="00AF6CA9" w:rsidP="00AF6CA9">
      <w:r>
        <w:t xml:space="preserve">Consequently, </w:t>
      </w:r>
      <w:r w:rsidRPr="00AF6CA9">
        <w:rPr>
          <w:rStyle w:val="StyleUnderline"/>
        </w:rPr>
        <w:t xml:space="preserve">we can assume that </w:t>
      </w:r>
      <w:r w:rsidRPr="00AF6CA9">
        <w:rPr>
          <w:rStyle w:val="StyleUnderline"/>
          <w:highlight w:val="yellow"/>
        </w:rPr>
        <w:t xml:space="preserve">the Obama administration’s reluctance to “name and shame” China as a culprit in the OPM hack is partially connected to the </w:t>
      </w:r>
      <w:r w:rsidRPr="00AF6CA9">
        <w:rPr>
          <w:rStyle w:val="Emphasis"/>
          <w:highlight w:val="yellow"/>
        </w:rPr>
        <w:t>Snowden leaks</w:t>
      </w:r>
      <w:r w:rsidRPr="00AF6CA9">
        <w:rPr>
          <w:rStyle w:val="StyleUnderline"/>
          <w:highlight w:val="yellow"/>
        </w:rPr>
        <w:t xml:space="preserve"> and the </w:t>
      </w:r>
      <w:r w:rsidRPr="00AF6CA9">
        <w:rPr>
          <w:rStyle w:val="Emphasis"/>
          <w:highlight w:val="yellow"/>
        </w:rPr>
        <w:t>loss of U.S. legitimacy as a fair arbiter of norms</w:t>
      </w:r>
      <w:r w:rsidRPr="00AF6CA9">
        <w:rPr>
          <w:rStyle w:val="StyleUnderline"/>
          <w:highlight w:val="yellow"/>
        </w:rPr>
        <w:t>.</w:t>
      </w:r>
      <w:r>
        <w:t xml:space="preserve"> </w:t>
      </w:r>
    </w:p>
    <w:p w:rsidR="00AF6CA9" w:rsidRPr="00AF6CA9" w:rsidRDefault="00AF6CA9" w:rsidP="00AF6CA9"/>
    <w:p w:rsidR="00AF6CA9" w:rsidRDefault="000060C7" w:rsidP="00AF6CA9">
      <w:pPr>
        <w:pStyle w:val="Heading4"/>
      </w:pPr>
      <w:r w:rsidRPr="000060C7">
        <w:t xml:space="preserve">3. </w:t>
      </w:r>
      <w:r w:rsidR="00AF6CA9" w:rsidRPr="00055E71">
        <w:rPr>
          <w:u w:val="single"/>
        </w:rPr>
        <w:t>No</w:t>
      </w:r>
      <w:r w:rsidR="00AF6CA9">
        <w:rPr>
          <w:u w:val="single"/>
        </w:rPr>
        <w:t xml:space="preserve"> Impact</w:t>
      </w:r>
      <w:r w:rsidR="00AF6CA9" w:rsidRPr="00055E71">
        <w:rPr>
          <w:u w:val="single"/>
        </w:rPr>
        <w:t xml:space="preserve"> Uniqueness</w:t>
      </w:r>
      <w:r w:rsidR="00AF6CA9">
        <w:t xml:space="preserve"> — Chinese cyberattacks are </w:t>
      </w:r>
      <w:r w:rsidR="00AF6CA9" w:rsidRPr="00055E71">
        <w:rPr>
          <w:u w:val="single"/>
        </w:rPr>
        <w:t>declining</w:t>
      </w:r>
      <w:r w:rsidR="00AF6CA9">
        <w:t xml:space="preserve">. </w:t>
      </w:r>
    </w:p>
    <w:p w:rsidR="00AF6CA9" w:rsidRPr="000A1DF6" w:rsidRDefault="00AF6CA9" w:rsidP="00AF6CA9">
      <w:proofErr w:type="spellStart"/>
      <w:r w:rsidRPr="000A1DF6">
        <w:rPr>
          <w:rStyle w:val="Style13ptBold"/>
        </w:rPr>
        <w:t>Gady</w:t>
      </w:r>
      <w:proofErr w:type="spellEnd"/>
      <w:r w:rsidRPr="000A1DF6">
        <w:rPr>
          <w:rStyle w:val="Style13ptBold"/>
        </w:rPr>
        <w:t xml:space="preserve"> 16</w:t>
      </w:r>
      <w:r>
        <w:t xml:space="preserve"> — Franz-Stefan </w:t>
      </w:r>
      <w:proofErr w:type="spellStart"/>
      <w:r>
        <w:t>Gady</w:t>
      </w:r>
      <w:proofErr w:type="spellEnd"/>
      <w:r>
        <w:t xml:space="preserve">, Senior Fellow and Foreign Policy Analyst at the East-West Institute, Editor at </w:t>
      </w:r>
      <w:r>
        <w:rPr>
          <w:i/>
        </w:rPr>
        <w:t>The Diplomat,</w:t>
      </w:r>
      <w:r>
        <w:t xml:space="preserve"> M.A. in International Relations from John Hopkins University, B.A. in International Relations from Weber University, 2016 (“Are Chinese Cyberattacks Against US Targets in </w:t>
      </w:r>
      <w:proofErr w:type="gramStart"/>
      <w:r>
        <w:t>Decline?,</w:t>
      </w:r>
      <w:proofErr w:type="gramEnd"/>
      <w:r>
        <w:t xml:space="preserve">” </w:t>
      </w:r>
      <w:r>
        <w:rPr>
          <w:i/>
        </w:rPr>
        <w:t xml:space="preserve">The Diplomat, </w:t>
      </w:r>
      <w:r>
        <w:t>June 22</w:t>
      </w:r>
      <w:r w:rsidRPr="000A1DF6">
        <w:rPr>
          <w:vertAlign w:val="superscript"/>
        </w:rPr>
        <w:t>nd</w:t>
      </w:r>
      <w:r>
        <w:t>, Accessed Online at 6-28-2016</w:t>
      </w:r>
      <w:r w:rsidR="0077744A">
        <w:t>, MA</w:t>
      </w:r>
      <w:r>
        <w:t>)</w:t>
      </w:r>
    </w:p>
    <w:p w:rsidR="00AF6CA9" w:rsidRPr="000A1DF6" w:rsidRDefault="00AF6CA9" w:rsidP="00AF6CA9">
      <w:r>
        <w:t xml:space="preserve">A new report argues that </w:t>
      </w:r>
      <w:r w:rsidRPr="000A1DF6">
        <w:rPr>
          <w:rStyle w:val="StyleUnderline"/>
          <w:highlight w:val="yellow"/>
        </w:rPr>
        <w:t xml:space="preserve">there has been a </w:t>
      </w:r>
      <w:r w:rsidRPr="000A1DF6">
        <w:rPr>
          <w:rStyle w:val="Emphasis"/>
          <w:highlight w:val="yellow"/>
        </w:rPr>
        <w:t>decline in the number of Chinese cyberattacks against U.S. targets</w:t>
      </w:r>
      <w:r>
        <w:t>.</w:t>
      </w:r>
    </w:p>
    <w:p w:rsidR="00AF6CA9" w:rsidRPr="000A1DF6" w:rsidRDefault="00AF6CA9" w:rsidP="00AF6CA9">
      <w:pPr>
        <w:rPr>
          <w:rStyle w:val="StyleUnderline"/>
        </w:rPr>
      </w:pPr>
      <w:r>
        <w:t xml:space="preserve">Since the middle of 2014, </w:t>
      </w:r>
      <w:r w:rsidRPr="000A1DF6">
        <w:rPr>
          <w:rStyle w:val="StyleUnderline"/>
          <w:highlight w:val="yellow"/>
        </w:rPr>
        <w:t>cyberattacks by China-based hacking groups</w:t>
      </w:r>
      <w:r w:rsidRPr="000A1DF6">
        <w:rPr>
          <w:rStyle w:val="StyleUnderline"/>
        </w:rPr>
        <w:t xml:space="preserve"> against the U.S. government and private sector </w:t>
      </w:r>
      <w:r w:rsidRPr="000A1DF6">
        <w:rPr>
          <w:rStyle w:val="StyleUnderline"/>
          <w:highlight w:val="yellow"/>
        </w:rPr>
        <w:t xml:space="preserve">have </w:t>
      </w:r>
      <w:r w:rsidRPr="000A1DF6">
        <w:rPr>
          <w:rStyle w:val="Emphasis"/>
          <w:highlight w:val="yellow"/>
        </w:rPr>
        <w:t>declined</w:t>
      </w:r>
      <w:r w:rsidRPr="000A1DF6">
        <w:rPr>
          <w:rStyle w:val="StyleUnderline"/>
          <w:highlight w:val="yellow"/>
        </w:rPr>
        <w:t xml:space="preserve">, according to a </w:t>
      </w:r>
      <w:r w:rsidRPr="000A1DF6">
        <w:rPr>
          <w:rStyle w:val="Emphasis"/>
          <w:highlight w:val="yellow"/>
        </w:rPr>
        <w:t>June 2016 analysis</w:t>
      </w:r>
      <w:r w:rsidRPr="000A1DF6">
        <w:rPr>
          <w:rStyle w:val="StyleUnderline"/>
          <w:highlight w:val="yellow"/>
        </w:rPr>
        <w:t xml:space="preserve"> by the U.S. cybersecurity firm FireEye.</w:t>
      </w:r>
    </w:p>
    <w:p w:rsidR="00AF6CA9" w:rsidRDefault="00AF6CA9" w:rsidP="00AF6CA9">
      <w:r>
        <w:t>A FireEye team reviewed the activities of 72 hacking groups purportedly operating out of China or supporting Chinese state interests from the beginning of 2013 to June 2016.</w:t>
      </w:r>
    </w:p>
    <w:p w:rsidR="00AF6CA9" w:rsidRDefault="00AF6CA9" w:rsidP="00AF6CA9">
      <w:r>
        <w:t xml:space="preserve">“Since mid-2014, </w:t>
      </w:r>
      <w:r w:rsidRPr="000A1DF6">
        <w:rPr>
          <w:rStyle w:val="StyleUnderline"/>
          <w:highlight w:val="yellow"/>
        </w:rPr>
        <w:t xml:space="preserve">we have observed an </w:t>
      </w:r>
      <w:r w:rsidRPr="000A1DF6">
        <w:rPr>
          <w:rStyle w:val="Emphasis"/>
          <w:highlight w:val="yellow"/>
        </w:rPr>
        <w:t>overall decrease</w:t>
      </w:r>
      <w:r w:rsidRPr="000A1DF6">
        <w:rPr>
          <w:rStyle w:val="StyleUnderline"/>
          <w:highlight w:val="yellow"/>
        </w:rPr>
        <w:t xml:space="preserve"> in successful network compromises by China-based groups against organizations in the U.S. and 25 other</w:t>
      </w:r>
      <w:r w:rsidRPr="000A1DF6">
        <w:rPr>
          <w:highlight w:val="yellow"/>
        </w:rPr>
        <w:t xml:space="preserve"> </w:t>
      </w:r>
      <w:r w:rsidRPr="000A1DF6">
        <w:rPr>
          <w:rStyle w:val="StyleUnderline"/>
          <w:highlight w:val="yellow"/>
        </w:rPr>
        <w:t>countries</w:t>
      </w:r>
      <w:r>
        <w:t>,” the report notes.</w:t>
      </w:r>
    </w:p>
    <w:p w:rsidR="000060C7" w:rsidRDefault="000060C7" w:rsidP="00AF6CA9"/>
    <w:p w:rsidR="000060C7" w:rsidRPr="00CF237E" w:rsidRDefault="000060C7" w:rsidP="000060C7">
      <w:pPr>
        <w:pStyle w:val="Heading4"/>
      </w:pPr>
      <w:r>
        <w:t xml:space="preserve">4. </w:t>
      </w:r>
      <w:r w:rsidRPr="00CF237E">
        <w:t xml:space="preserve">Norms </w:t>
      </w:r>
      <w:r w:rsidRPr="00CF237E">
        <w:rPr>
          <w:u w:val="single"/>
        </w:rPr>
        <w:t>don’t prevent</w:t>
      </w:r>
      <w:r w:rsidRPr="00CF237E">
        <w:t xml:space="preserve"> cyber proliferation</w:t>
      </w:r>
      <w:r>
        <w:t xml:space="preserve"> — </w:t>
      </w:r>
      <w:r w:rsidRPr="00CF237E">
        <w:rPr>
          <w:u w:val="single"/>
        </w:rPr>
        <w:t>no concrete assurances</w:t>
      </w:r>
      <w:r>
        <w:t xml:space="preserve"> and </w:t>
      </w:r>
      <w:r w:rsidRPr="00CF237E">
        <w:rPr>
          <w:u w:val="single"/>
        </w:rPr>
        <w:t>not everyone is convinced</w:t>
      </w:r>
      <w:r>
        <w:t xml:space="preserve">. </w:t>
      </w:r>
    </w:p>
    <w:p w:rsidR="000060C7" w:rsidRPr="00CF237E" w:rsidRDefault="000060C7" w:rsidP="000060C7">
      <w:r w:rsidRPr="00CF237E">
        <w:rPr>
          <w:rStyle w:val="Style13ptBold"/>
        </w:rPr>
        <w:t>Stevens 12</w:t>
      </w:r>
      <w:r>
        <w:t xml:space="preserve"> — </w:t>
      </w:r>
      <w:r w:rsidRPr="00CF237E">
        <w:t>Tim Stevens, Professor of Politics at King’s College London, 2012 (“</w:t>
      </w:r>
      <w:r>
        <w:t xml:space="preserve">A Cyberwar of Ideas? Deterrence and Norms in Cyberspace,” </w:t>
      </w:r>
      <w:r>
        <w:rPr>
          <w:i/>
        </w:rPr>
        <w:t xml:space="preserve">Contemporary Security Policy, </w:t>
      </w:r>
      <w:r>
        <w:t xml:space="preserve">Vol. 33, No. 1, Accessible Online via SSRN at </w:t>
      </w:r>
      <w:hyperlink r:id="rId12" w:history="1">
        <w:r w:rsidRPr="005D0E43">
          <w:rPr>
            <w:rStyle w:val="Hyperlink"/>
          </w:rPr>
          <w:t>http://papers.ssrn.com/sol3/papers.cfm?abstract_id=2100764</w:t>
        </w:r>
      </w:hyperlink>
      <w:r>
        <w:t>, Accessed On 06-28-2016</w:t>
      </w:r>
      <w:r w:rsidR="0077744A">
        <w:t>, MA</w:t>
      </w:r>
      <w:r>
        <w:t>)</w:t>
      </w:r>
    </w:p>
    <w:p w:rsidR="000060C7" w:rsidRPr="00CF237E" w:rsidRDefault="000060C7" w:rsidP="000060C7">
      <w:pPr>
        <w:rPr>
          <w:rStyle w:val="StyleUnderline"/>
        </w:rPr>
      </w:pPr>
      <w:r w:rsidRPr="001015AF">
        <w:t xml:space="preserve">Yet </w:t>
      </w:r>
      <w:r w:rsidRPr="00CF237E">
        <w:rPr>
          <w:rStyle w:val="StyleUnderline"/>
        </w:rPr>
        <w:t xml:space="preserve">the question remains: </w:t>
      </w:r>
      <w:r w:rsidRPr="00CF237E">
        <w:rPr>
          <w:rStyle w:val="StyleUnderline"/>
          <w:highlight w:val="yellow"/>
        </w:rPr>
        <w:t xml:space="preserve">how effective </w:t>
      </w:r>
      <w:r w:rsidRPr="00EB7D2B">
        <w:rPr>
          <w:rStyle w:val="StyleUnderline"/>
          <w:highlight w:val="yellow"/>
        </w:rPr>
        <w:t>is a norms</w:t>
      </w:r>
      <w:r w:rsidRPr="00CF237E">
        <w:rPr>
          <w:rStyle w:val="StyleUnderline"/>
        </w:rPr>
        <w:t xml:space="preserve">-based </w:t>
      </w:r>
      <w:r w:rsidRPr="00EB7D2B">
        <w:rPr>
          <w:rStyle w:val="StyleUnderline"/>
          <w:highlight w:val="yellow"/>
        </w:rPr>
        <w:t>approach</w:t>
      </w:r>
      <w:r w:rsidRPr="00CF237E">
        <w:rPr>
          <w:rStyle w:val="StyleUnderline"/>
        </w:rPr>
        <w:t xml:space="preserve"> to cyber deterrence </w:t>
      </w:r>
      <w:r w:rsidRPr="00CF237E">
        <w:rPr>
          <w:rStyle w:val="StyleUnderline"/>
          <w:highlight w:val="yellow"/>
        </w:rPr>
        <w:t>likely to be?</w:t>
      </w:r>
      <w:r w:rsidRPr="001015AF">
        <w:t xml:space="preserve"> How can we tell what aspects of a deterrence strategy are working, or which aren’t? In truth, it is much too early to know. </w:t>
      </w:r>
      <w:r w:rsidRPr="00CF237E">
        <w:rPr>
          <w:rStyle w:val="StyleUnderline"/>
          <w:highlight w:val="yellow"/>
        </w:rPr>
        <w:t>Even if it were possible to get all parties to comply</w:t>
      </w:r>
      <w:r w:rsidRPr="00CF237E">
        <w:rPr>
          <w:rStyle w:val="StyleUnderline"/>
        </w:rPr>
        <w:t xml:space="preserve"> with a set of norms hammered out through diplomacy and other forms of negotiation, </w:t>
      </w:r>
      <w:r w:rsidRPr="00CF237E">
        <w:rPr>
          <w:rStyle w:val="StyleUnderline"/>
          <w:highlight w:val="yellow"/>
        </w:rPr>
        <w:t>what guarantees are there</w:t>
      </w:r>
      <w:r w:rsidRPr="00CF237E">
        <w:rPr>
          <w:rStyle w:val="StyleUnderline"/>
        </w:rPr>
        <w:t xml:space="preserve"> that </w:t>
      </w:r>
      <w:r w:rsidRPr="00CE1AD1">
        <w:rPr>
          <w:rStyle w:val="StyleUnderline"/>
          <w:highlight w:val="yellow"/>
        </w:rPr>
        <w:t>these would be adhered to?</w:t>
      </w:r>
      <w:r w:rsidRPr="001015AF">
        <w:t xml:space="preserve"> Again, </w:t>
      </w:r>
      <w:r w:rsidRPr="00CF237E">
        <w:rPr>
          <w:rStyle w:val="StyleUnderline"/>
          <w:highlight w:val="yellow"/>
        </w:rPr>
        <w:t xml:space="preserve">there are </w:t>
      </w:r>
      <w:r w:rsidRPr="00CF237E">
        <w:rPr>
          <w:rStyle w:val="Emphasis"/>
          <w:highlight w:val="yellow"/>
        </w:rPr>
        <w:t>no such guarantees</w:t>
      </w:r>
      <w:r w:rsidRPr="001015AF">
        <w:t xml:space="preserve">. It may be that states can be persuaded to comply with international normative frameworks through a mix of inducement, coercion and moral pressure. So too might industry and civil society be persuaded to do their part through a gradual process of cultural learning, and all parties work together to achieve the ‘global culture of cybersecurity’ currently aspired to. </w:t>
      </w:r>
      <w:r w:rsidRPr="00CF237E">
        <w:rPr>
          <w:rStyle w:val="StyleUnderline"/>
          <w:highlight w:val="yellow"/>
        </w:rPr>
        <w:t xml:space="preserve">Even were these norms to </w:t>
      </w:r>
      <w:r w:rsidRPr="00CF237E">
        <w:rPr>
          <w:rStyle w:val="Emphasis"/>
          <w:highlight w:val="yellow"/>
        </w:rPr>
        <w:t>operate strongly</w:t>
      </w:r>
      <w:r w:rsidRPr="00CF237E">
        <w:rPr>
          <w:rStyle w:val="StyleUnderline"/>
          <w:highlight w:val="yellow"/>
        </w:rPr>
        <w:t xml:space="preserve"> and </w:t>
      </w:r>
      <w:r w:rsidRPr="00CF237E">
        <w:rPr>
          <w:rStyle w:val="Emphasis"/>
          <w:highlight w:val="yellow"/>
        </w:rPr>
        <w:t>bind together these actors</w:t>
      </w:r>
      <w:r w:rsidRPr="00CF237E">
        <w:rPr>
          <w:rStyle w:val="StyleUnderline"/>
        </w:rPr>
        <w:t xml:space="preserve"> such that norms of non-use or acceptable use became </w:t>
      </w:r>
      <w:proofErr w:type="spellStart"/>
      <w:r w:rsidRPr="00CF237E">
        <w:rPr>
          <w:rStyle w:val="StyleUnderline"/>
        </w:rPr>
        <w:t>institutionalised</w:t>
      </w:r>
      <w:proofErr w:type="spellEnd"/>
      <w:r w:rsidRPr="00CF237E">
        <w:rPr>
          <w:rStyle w:val="StyleUnderline"/>
        </w:rPr>
        <w:t xml:space="preserve">, </w:t>
      </w:r>
      <w:r w:rsidRPr="00CF237E">
        <w:rPr>
          <w:rStyle w:val="StyleUnderline"/>
          <w:highlight w:val="yellow"/>
        </w:rPr>
        <w:t xml:space="preserve">they are </w:t>
      </w:r>
      <w:r w:rsidRPr="00CF237E">
        <w:rPr>
          <w:rStyle w:val="Emphasis"/>
          <w:highlight w:val="yellow"/>
        </w:rPr>
        <w:t>never likely</w:t>
      </w:r>
      <w:r w:rsidRPr="00CF237E">
        <w:rPr>
          <w:rStyle w:val="StyleUnderline"/>
          <w:highlight w:val="yellow"/>
        </w:rPr>
        <w:t xml:space="preserve"> to persuade all who might have the capabilities</w:t>
      </w:r>
      <w:r w:rsidRPr="00CF237E">
        <w:rPr>
          <w:rStyle w:val="StyleUnderline"/>
        </w:rPr>
        <w:t xml:space="preserve"> to prosecute actions </w:t>
      </w:r>
      <w:r w:rsidRPr="00CF237E">
        <w:rPr>
          <w:rStyle w:val="StyleUnderline"/>
          <w:highlight w:val="yellow"/>
        </w:rPr>
        <w:t xml:space="preserve">in cyberspace that </w:t>
      </w:r>
      <w:r w:rsidRPr="00CF237E">
        <w:rPr>
          <w:rStyle w:val="Emphasis"/>
          <w:highlight w:val="yellow"/>
        </w:rPr>
        <w:t>constitute strategic threats</w:t>
      </w:r>
      <w:r w:rsidRPr="001015AF">
        <w:t xml:space="preserve">. For this reason alone, </w:t>
      </w:r>
      <w:r w:rsidRPr="00CF237E">
        <w:rPr>
          <w:rStyle w:val="StyleUnderline"/>
          <w:highlight w:val="yellow"/>
        </w:rPr>
        <w:t>states and their militaries and security services will</w:t>
      </w:r>
      <w:r w:rsidRPr="00CF237E">
        <w:t>, even whilst pursuing denial strategies and improving defensive cybersecurity,</w:t>
      </w:r>
      <w:r w:rsidRPr="00CE1AD1">
        <w:t xml:space="preserve"> </w:t>
      </w:r>
      <w:r w:rsidRPr="00CF237E">
        <w:rPr>
          <w:rStyle w:val="StyleUnderline"/>
          <w:highlight w:val="yellow"/>
        </w:rPr>
        <w:t xml:space="preserve">be </w:t>
      </w:r>
      <w:r w:rsidRPr="00CF237E">
        <w:rPr>
          <w:rStyle w:val="Emphasis"/>
          <w:highlight w:val="yellow"/>
        </w:rPr>
        <w:t>loath to abandon</w:t>
      </w:r>
      <w:r w:rsidRPr="00CF237E">
        <w:rPr>
          <w:rStyle w:val="StyleUnderline"/>
          <w:highlight w:val="yellow"/>
        </w:rPr>
        <w:t xml:space="preserve"> the search for effective punitive measures</w:t>
      </w:r>
      <w:r w:rsidRPr="00CF237E">
        <w:rPr>
          <w:rStyle w:val="StyleUnderline"/>
        </w:rPr>
        <w:t xml:space="preserve"> through which deterrence might be achieved</w:t>
      </w:r>
      <w:r w:rsidRPr="009408F8">
        <w:t>. In turn, the norm of retaliatory punishment may prove to be a powerful deterrent in itself.</w:t>
      </w:r>
    </w:p>
    <w:p w:rsidR="000060C7" w:rsidRDefault="000060C7" w:rsidP="00AF6CA9"/>
    <w:p w:rsidR="000060C7" w:rsidRPr="001015AF" w:rsidRDefault="000060C7" w:rsidP="000060C7">
      <w:pPr>
        <w:pStyle w:val="Heading4"/>
      </w:pPr>
      <w:r>
        <w:t xml:space="preserve">5. </w:t>
      </w:r>
      <w:r w:rsidRPr="001015AF">
        <w:t xml:space="preserve">Timeframe is </w:t>
      </w:r>
      <w:r w:rsidRPr="001015AF">
        <w:rPr>
          <w:u w:val="single"/>
        </w:rPr>
        <w:t>massive</w:t>
      </w:r>
      <w:r w:rsidRPr="001015AF">
        <w:t xml:space="preserve"> — norms take </w:t>
      </w:r>
      <w:r w:rsidRPr="001015AF">
        <w:rPr>
          <w:u w:val="single"/>
        </w:rPr>
        <w:t>decades to develop</w:t>
      </w:r>
      <w:r w:rsidRPr="001015AF">
        <w:t>.</w:t>
      </w:r>
    </w:p>
    <w:p w:rsidR="000060C7" w:rsidRDefault="000060C7" w:rsidP="000060C7">
      <w:r w:rsidRPr="001015AF">
        <w:rPr>
          <w:rStyle w:val="Style13ptBold"/>
        </w:rPr>
        <w:t>Nye 15</w:t>
      </w:r>
      <w:r>
        <w:t xml:space="preserve"> — Joseph Nye, University Professor at Harvard University, former US assistant secretary of defense and chairman of the US National Intelligence Council (“International Norms in Cyberspace,” </w:t>
      </w:r>
      <w:r>
        <w:rPr>
          <w:i/>
        </w:rPr>
        <w:t xml:space="preserve">Project Syndicate, </w:t>
      </w:r>
      <w:r>
        <w:t>May 11</w:t>
      </w:r>
      <w:r w:rsidRPr="001015AF">
        <w:rPr>
          <w:vertAlign w:val="superscript"/>
        </w:rPr>
        <w:t>th</w:t>
      </w:r>
      <w:r>
        <w:t xml:space="preserve">, Accessible Online at </w:t>
      </w:r>
      <w:hyperlink r:id="rId13" w:anchor="w8h0eeipk0PGeqL2.99" w:history="1">
        <w:r w:rsidRPr="005D0E43">
          <w:rPr>
            <w:rStyle w:val="Hyperlink"/>
          </w:rPr>
          <w:t>http://www.project-syndicate.org/commentary/international-norms-cyberspace-by-joseph-s--nye-2015-05#w8h0eeipk0PGeqL2.99</w:t>
        </w:r>
      </w:hyperlink>
      <w:r w:rsidR="00163EBB">
        <w:t>, Accessed</w:t>
      </w:r>
      <w:r>
        <w:t xml:space="preserve"> 06-28-2016</w:t>
      </w:r>
      <w:r w:rsidR="00163EBB">
        <w:t>, MA</w:t>
      </w:r>
      <w:r>
        <w:t>)</w:t>
      </w:r>
    </w:p>
    <w:p w:rsidR="000060C7" w:rsidRDefault="000060C7" w:rsidP="000060C7">
      <w:r>
        <w:t xml:space="preserve">Nonetheless, </w:t>
      </w:r>
      <w:r w:rsidRPr="001015AF">
        <w:rPr>
          <w:rStyle w:val="StyleUnderline"/>
          <w:highlight w:val="yellow"/>
        </w:rPr>
        <w:t>some institutions</w:t>
      </w:r>
      <w:r>
        <w:t xml:space="preserve">, both formal and informal, </w:t>
      </w:r>
      <w:r w:rsidRPr="001015AF">
        <w:rPr>
          <w:rStyle w:val="StyleUnderline"/>
          <w:highlight w:val="yellow"/>
        </w:rPr>
        <w:t>already govern the basic functioning of the Internet</w:t>
      </w:r>
      <w:r w:rsidRPr="001015AF">
        <w:t>.</w:t>
      </w:r>
    </w:p>
    <w:p w:rsidR="000060C7" w:rsidRDefault="000060C7" w:rsidP="000060C7">
      <w:r>
        <w:t>The US wisely plans to strengthen the non-governmental Internet Corporation for Assigned Names and Numbers (ICANN) by having it supervise the Internet “address book”.</w:t>
      </w:r>
    </w:p>
    <w:p w:rsidR="000060C7" w:rsidRDefault="000060C7" w:rsidP="000060C7">
      <w:r>
        <w:t xml:space="preserve">And a UN Group of Governmental Experts has been </w:t>
      </w:r>
      <w:proofErr w:type="spellStart"/>
      <w:r>
        <w:t>analysing</w:t>
      </w:r>
      <w:proofErr w:type="spellEnd"/>
      <w:r>
        <w:t xml:space="preserve"> how international law relates to cybersecurity.</w:t>
      </w:r>
    </w:p>
    <w:p w:rsidR="000060C7" w:rsidRPr="001015AF" w:rsidRDefault="000060C7" w:rsidP="000060C7">
      <w:pPr>
        <w:rPr>
          <w:rStyle w:val="StyleUnderline"/>
        </w:rPr>
      </w:pPr>
      <w:r w:rsidRPr="001015AF">
        <w:rPr>
          <w:rStyle w:val="StyleUnderline"/>
          <w:highlight w:val="yellow"/>
        </w:rPr>
        <w:t xml:space="preserve">It is likely to take longer to conclude agreements on </w:t>
      </w:r>
      <w:r w:rsidRPr="001015AF">
        <w:rPr>
          <w:rStyle w:val="Emphasis"/>
          <w:highlight w:val="yellow"/>
        </w:rPr>
        <w:t>contentious issues</w:t>
      </w:r>
      <w:r w:rsidRPr="001015AF">
        <w:rPr>
          <w:rStyle w:val="StyleUnderline"/>
          <w:highlight w:val="yellow"/>
        </w:rPr>
        <w:t xml:space="preserve"> such as </w:t>
      </w:r>
      <w:proofErr w:type="spellStart"/>
      <w:r w:rsidRPr="001015AF">
        <w:rPr>
          <w:rStyle w:val="StyleUnderline"/>
          <w:highlight w:val="yellow"/>
        </w:rPr>
        <w:t>cyberintrusions</w:t>
      </w:r>
      <w:proofErr w:type="spellEnd"/>
      <w:r w:rsidRPr="001015AF">
        <w:rPr>
          <w:rStyle w:val="StyleUnderline"/>
          <w:highlight w:val="yellow"/>
        </w:rPr>
        <w:t xml:space="preserve"> for purposes such as </w:t>
      </w:r>
      <w:r w:rsidRPr="001015AF">
        <w:rPr>
          <w:rStyle w:val="Emphasis"/>
          <w:highlight w:val="yellow"/>
        </w:rPr>
        <w:t>espionage</w:t>
      </w:r>
      <w:r w:rsidRPr="001015AF">
        <w:rPr>
          <w:rStyle w:val="StyleUnderline"/>
          <w:highlight w:val="yellow"/>
        </w:rPr>
        <w:t xml:space="preserve"> and </w:t>
      </w:r>
      <w:r w:rsidRPr="001015AF">
        <w:rPr>
          <w:rStyle w:val="Emphasis"/>
          <w:highlight w:val="yellow"/>
        </w:rPr>
        <w:t>preparing the battlefield</w:t>
      </w:r>
      <w:r w:rsidRPr="001015AF">
        <w:rPr>
          <w:rStyle w:val="StyleUnderline"/>
          <w:highlight w:val="yellow"/>
        </w:rPr>
        <w:t>.</w:t>
      </w:r>
    </w:p>
    <w:p w:rsidR="000060C7" w:rsidRPr="001015AF" w:rsidRDefault="000060C7" w:rsidP="000060C7">
      <w:pPr>
        <w:rPr>
          <w:rStyle w:val="StyleUnderline"/>
        </w:rPr>
      </w:pPr>
      <w:r>
        <w:t xml:space="preserve">Nonetheless, </w:t>
      </w:r>
      <w:r w:rsidRPr="001015AF">
        <w:rPr>
          <w:rStyle w:val="StyleUnderline"/>
        </w:rPr>
        <w:t xml:space="preserve">the </w:t>
      </w:r>
      <w:r w:rsidRPr="001015AF">
        <w:rPr>
          <w:rStyle w:val="StyleUnderline"/>
          <w:highlight w:val="yellow"/>
        </w:rPr>
        <w:t xml:space="preserve">inability to envisage an overall </w:t>
      </w:r>
      <w:proofErr w:type="spellStart"/>
      <w:r w:rsidRPr="001015AF">
        <w:rPr>
          <w:rStyle w:val="StyleUnderline"/>
          <w:highlight w:val="yellow"/>
        </w:rPr>
        <w:t>cyberarms</w:t>
      </w:r>
      <w:proofErr w:type="spellEnd"/>
      <w:r w:rsidRPr="001015AF">
        <w:rPr>
          <w:rStyle w:val="StyleUnderline"/>
          <w:highlight w:val="yellow"/>
        </w:rPr>
        <w:t xml:space="preserve">-control agreement need not prevent progress on some issues now. International norms </w:t>
      </w:r>
      <w:r w:rsidRPr="001015AF">
        <w:rPr>
          <w:rStyle w:val="Emphasis"/>
          <w:highlight w:val="yellow"/>
        </w:rPr>
        <w:t>tend to develop slowly</w:t>
      </w:r>
      <w:r w:rsidRPr="001015AF">
        <w:rPr>
          <w:rStyle w:val="StyleUnderline"/>
          <w:highlight w:val="yellow"/>
        </w:rPr>
        <w:t xml:space="preserve">. It took </w:t>
      </w:r>
      <w:r w:rsidRPr="001015AF">
        <w:rPr>
          <w:rStyle w:val="Emphasis"/>
          <w:highlight w:val="yellow"/>
        </w:rPr>
        <w:t>two decades in the case of nuclear technology.</w:t>
      </w:r>
    </w:p>
    <w:p w:rsidR="000060C7" w:rsidRDefault="000060C7" w:rsidP="000060C7">
      <w:r>
        <w:t xml:space="preserve">The most important message of the recent Dutch conference was that massive </w:t>
      </w:r>
      <w:proofErr w:type="spellStart"/>
      <w:r>
        <w:t>cybervulnerability</w:t>
      </w:r>
      <w:proofErr w:type="spellEnd"/>
      <w:r>
        <w:t xml:space="preserve"> is now nearing that point. </w:t>
      </w:r>
    </w:p>
    <w:p w:rsidR="000245F1" w:rsidRDefault="000245F1" w:rsidP="000060C7"/>
    <w:p w:rsidR="000245F1" w:rsidRDefault="009D68A3" w:rsidP="000245F1">
      <w:pPr>
        <w:pStyle w:val="Heading4"/>
      </w:pPr>
      <w:r>
        <w:t xml:space="preserve">6. </w:t>
      </w:r>
      <w:r w:rsidR="000245F1">
        <w:t xml:space="preserve">Their evidence is </w:t>
      </w:r>
      <w:r w:rsidR="000245F1" w:rsidRPr="000245F1">
        <w:rPr>
          <w:u w:val="single"/>
        </w:rPr>
        <w:t>biased</w:t>
      </w:r>
      <w:r w:rsidR="000245F1">
        <w:t xml:space="preserve"> to </w:t>
      </w:r>
      <w:r w:rsidR="000245F1" w:rsidRPr="000245F1">
        <w:rPr>
          <w:u w:val="single"/>
        </w:rPr>
        <w:t xml:space="preserve">over-hype the Chinese </w:t>
      </w:r>
      <w:proofErr w:type="spellStart"/>
      <w:r w:rsidR="000245F1" w:rsidRPr="000245F1">
        <w:rPr>
          <w:u w:val="single"/>
        </w:rPr>
        <w:t>cyberthreat</w:t>
      </w:r>
      <w:proofErr w:type="spellEnd"/>
      <w:r w:rsidR="000245F1">
        <w:t>.</w:t>
      </w:r>
    </w:p>
    <w:p w:rsidR="000245F1" w:rsidRPr="000245F1" w:rsidRDefault="000245F1" w:rsidP="000245F1">
      <w:r w:rsidRPr="000245F1">
        <w:rPr>
          <w:rStyle w:val="Style13ptBold"/>
        </w:rPr>
        <w:t>Austin 15</w:t>
      </w:r>
      <w:r w:rsidRPr="000245F1">
        <w:t xml:space="preserve"> — Greg Austin, Professorial Fellow at the East-West Institute, Professor at the Australian Center for Cybersecurity, 2015</w:t>
      </w:r>
      <w:r>
        <w:t xml:space="preserve"> (“Cyber Security: All China’s </w:t>
      </w:r>
      <w:proofErr w:type="gramStart"/>
      <w:r>
        <w:t>Fault?,</w:t>
      </w:r>
      <w:proofErr w:type="gramEnd"/>
      <w:r>
        <w:t xml:space="preserve">” </w:t>
      </w:r>
      <w:r>
        <w:rPr>
          <w:i/>
        </w:rPr>
        <w:t xml:space="preserve">The Globalist, </w:t>
      </w:r>
      <w:r>
        <w:t>August 30</w:t>
      </w:r>
      <w:r w:rsidRPr="000245F1">
        <w:rPr>
          <w:vertAlign w:val="superscript"/>
        </w:rPr>
        <w:t>th</w:t>
      </w:r>
      <w:r>
        <w:t xml:space="preserve">, Accessible Online at </w:t>
      </w:r>
      <w:hyperlink r:id="rId14" w:history="1">
        <w:r w:rsidRPr="00D751AD">
          <w:rPr>
            <w:rStyle w:val="Hyperlink"/>
          </w:rPr>
          <w:t>http://www.theglobalist.com/cyber-diplomacy-us-china-problem/</w:t>
        </w:r>
      </w:hyperlink>
      <w:r>
        <w:t>, Accessed On 06-29-2016</w:t>
      </w:r>
      <w:r w:rsidR="0077744A">
        <w:t>, MA</w:t>
      </w:r>
      <w:r>
        <w:t>)</w:t>
      </w:r>
    </w:p>
    <w:p w:rsidR="000245F1" w:rsidRPr="000245F1" w:rsidRDefault="000245F1" w:rsidP="00AF6CA9">
      <w:pPr>
        <w:rPr>
          <w:rStyle w:val="StyleUnderline"/>
        </w:rPr>
      </w:pPr>
      <w:r w:rsidRPr="000245F1">
        <w:t xml:space="preserve">Then there is the eternal Washington “logic” of bureaucratic politics. Consider this. </w:t>
      </w:r>
      <w:r w:rsidRPr="000245F1">
        <w:rPr>
          <w:rStyle w:val="StyleUnderline"/>
        </w:rPr>
        <w:t xml:space="preserve">On the one hand, </w:t>
      </w:r>
      <w:r w:rsidRPr="000245F1">
        <w:rPr>
          <w:rStyle w:val="StyleUnderline"/>
          <w:highlight w:val="yellow"/>
        </w:rPr>
        <w:t>security chiefs all across the U</w:t>
      </w:r>
      <w:r w:rsidRPr="000245F1">
        <w:t xml:space="preserve">nited </w:t>
      </w:r>
      <w:r w:rsidRPr="000245F1">
        <w:rPr>
          <w:rStyle w:val="StyleUnderline"/>
          <w:highlight w:val="yellow"/>
        </w:rPr>
        <w:t>S</w:t>
      </w:r>
      <w:r w:rsidRPr="000245F1">
        <w:t xml:space="preserve">tates </w:t>
      </w:r>
      <w:r w:rsidRPr="000245F1">
        <w:rPr>
          <w:rStyle w:val="StyleUnderline"/>
          <w:highlight w:val="yellow"/>
        </w:rPr>
        <w:t>already have staggeringly large budgets and resources at their disposal.</w:t>
      </w:r>
    </w:p>
    <w:p w:rsidR="000245F1" w:rsidRPr="000245F1" w:rsidRDefault="000245F1" w:rsidP="00AF6CA9">
      <w:pPr>
        <w:rPr>
          <w:rStyle w:val="StyleUnderline"/>
        </w:rPr>
      </w:pPr>
      <w:r w:rsidRPr="000245F1">
        <w:rPr>
          <w:rStyle w:val="StyleUnderline"/>
        </w:rPr>
        <w:t xml:space="preserve">On the other hand, </w:t>
      </w:r>
      <w:r w:rsidRPr="000245F1">
        <w:rPr>
          <w:rStyle w:val="StyleUnderline"/>
          <w:highlight w:val="yellow"/>
        </w:rPr>
        <w:t xml:space="preserve">it is very difficult for them to admit that their technical skills and technologies </w:t>
      </w:r>
      <w:r w:rsidRPr="000245F1">
        <w:rPr>
          <w:rStyle w:val="Emphasis"/>
          <w:highlight w:val="yellow"/>
        </w:rPr>
        <w:t>have not been good enough</w:t>
      </w:r>
      <w:r w:rsidRPr="000245F1">
        <w:rPr>
          <w:rStyle w:val="StyleUnderline"/>
          <w:highlight w:val="yellow"/>
        </w:rPr>
        <w:t xml:space="preserve"> in most cases to stop China’s cyber thievery.</w:t>
      </w:r>
    </w:p>
    <w:p w:rsidR="000245F1" w:rsidRPr="000245F1" w:rsidRDefault="000245F1" w:rsidP="00AF6CA9">
      <w:pPr>
        <w:rPr>
          <w:rStyle w:val="StyleUnderline"/>
        </w:rPr>
      </w:pPr>
      <w:r w:rsidRPr="000245F1">
        <w:rPr>
          <w:rStyle w:val="StyleUnderline"/>
          <w:highlight w:val="yellow"/>
        </w:rPr>
        <w:t>Would it be surprising</w:t>
      </w:r>
      <w:r w:rsidRPr="000245F1">
        <w:rPr>
          <w:rStyle w:val="StyleUnderline"/>
        </w:rPr>
        <w:t xml:space="preserve"> therefore </w:t>
      </w:r>
      <w:r w:rsidRPr="000245F1">
        <w:rPr>
          <w:rStyle w:val="StyleUnderline"/>
          <w:highlight w:val="yellow"/>
        </w:rPr>
        <w:t xml:space="preserve">for all of them to </w:t>
      </w:r>
      <w:r w:rsidRPr="000245F1">
        <w:rPr>
          <w:rStyle w:val="Emphasis"/>
          <w:highlight w:val="yellow"/>
        </w:rPr>
        <w:t>fall unconsciously into finding a common public scapegoat</w:t>
      </w:r>
      <w:r w:rsidRPr="000245F1">
        <w:rPr>
          <w:rStyle w:val="StyleUnderline"/>
        </w:rPr>
        <w:t xml:space="preserve">, a “whipping boy,” </w:t>
      </w:r>
      <w:r w:rsidRPr="000245F1">
        <w:rPr>
          <w:rStyle w:val="StyleUnderline"/>
          <w:highlight w:val="yellow"/>
        </w:rPr>
        <w:t xml:space="preserve">a strategy that </w:t>
      </w:r>
      <w:r w:rsidRPr="000245F1">
        <w:rPr>
          <w:rStyle w:val="Emphasis"/>
          <w:highlight w:val="yellow"/>
        </w:rPr>
        <w:t>downplays other bad cyber actors</w:t>
      </w:r>
      <w:r w:rsidRPr="000245F1">
        <w:rPr>
          <w:rStyle w:val="StyleUnderline"/>
          <w:highlight w:val="yellow"/>
        </w:rPr>
        <w:t xml:space="preserve">, such as </w:t>
      </w:r>
      <w:r w:rsidRPr="000245F1">
        <w:rPr>
          <w:rStyle w:val="Emphasis"/>
          <w:highlight w:val="yellow"/>
        </w:rPr>
        <w:t>Russia</w:t>
      </w:r>
      <w:r w:rsidRPr="000245F1">
        <w:rPr>
          <w:rStyle w:val="StyleUnderline"/>
          <w:highlight w:val="yellow"/>
        </w:rPr>
        <w:t xml:space="preserve">, </w:t>
      </w:r>
      <w:r w:rsidRPr="000245F1">
        <w:rPr>
          <w:rStyle w:val="Emphasis"/>
          <w:highlight w:val="yellow"/>
        </w:rPr>
        <w:t>Israel</w:t>
      </w:r>
      <w:r w:rsidRPr="000245F1">
        <w:rPr>
          <w:rStyle w:val="StyleUnderline"/>
          <w:highlight w:val="yellow"/>
        </w:rPr>
        <w:t xml:space="preserve">, </w:t>
      </w:r>
      <w:r w:rsidRPr="000245F1">
        <w:rPr>
          <w:rStyle w:val="Emphasis"/>
          <w:highlight w:val="yellow"/>
        </w:rPr>
        <w:t>France</w:t>
      </w:r>
      <w:r w:rsidRPr="000245F1">
        <w:rPr>
          <w:rStyle w:val="StyleUnderline"/>
          <w:highlight w:val="yellow"/>
        </w:rPr>
        <w:t xml:space="preserve"> and even </w:t>
      </w:r>
      <w:r w:rsidRPr="000245F1">
        <w:rPr>
          <w:rStyle w:val="Emphasis"/>
          <w:highlight w:val="yellow"/>
        </w:rPr>
        <w:t>Iran</w:t>
      </w:r>
      <w:r w:rsidRPr="000245F1">
        <w:rPr>
          <w:rStyle w:val="StyleUnderline"/>
          <w:highlight w:val="yellow"/>
        </w:rPr>
        <w:t xml:space="preserve">? Enter the </w:t>
      </w:r>
      <w:r w:rsidRPr="000245F1">
        <w:rPr>
          <w:rStyle w:val="Emphasis"/>
          <w:highlight w:val="yellow"/>
        </w:rPr>
        <w:t>China blame game</w:t>
      </w:r>
      <w:r w:rsidRPr="000245F1">
        <w:rPr>
          <w:rStyle w:val="StyleUnderline"/>
          <w:highlight w:val="yellow"/>
        </w:rPr>
        <w:t>.</w:t>
      </w:r>
    </w:p>
    <w:p w:rsidR="000245F1" w:rsidRPr="000245F1" w:rsidRDefault="000245F1" w:rsidP="00AF6CA9">
      <w:pPr>
        <w:rPr>
          <w:rStyle w:val="StyleUnderline"/>
        </w:rPr>
      </w:pPr>
      <w:r>
        <w:t xml:space="preserve">This is not to say by any means that China is without fault. Far from it. But </w:t>
      </w:r>
      <w:r w:rsidRPr="000245F1">
        <w:rPr>
          <w:rStyle w:val="StyleUnderline"/>
          <w:highlight w:val="yellow"/>
        </w:rPr>
        <w:t>what is</w:t>
      </w:r>
      <w:r>
        <w:t xml:space="preserve"> equally </w:t>
      </w:r>
      <w:r w:rsidRPr="000245F1">
        <w:rPr>
          <w:rStyle w:val="Emphasis"/>
          <w:highlight w:val="yellow"/>
        </w:rPr>
        <w:t>undeniable</w:t>
      </w:r>
      <w:r w:rsidRPr="000245F1">
        <w:rPr>
          <w:rStyle w:val="StyleUnderline"/>
          <w:highlight w:val="yellow"/>
        </w:rPr>
        <w:t xml:space="preserve"> is that the impact of the China cyber threat relative to other threats is </w:t>
      </w:r>
      <w:r w:rsidRPr="000245F1">
        <w:rPr>
          <w:rStyle w:val="Emphasis"/>
          <w:highlight w:val="yellow"/>
        </w:rPr>
        <w:t>exaggerated by the U.S. cybersecurity community</w:t>
      </w:r>
      <w:r w:rsidRPr="000245F1">
        <w:rPr>
          <w:rStyle w:val="StyleUnderline"/>
          <w:highlight w:val="yellow"/>
        </w:rPr>
        <w:t>.</w:t>
      </w:r>
    </w:p>
    <w:p w:rsidR="000245F1" w:rsidRDefault="000245F1" w:rsidP="00AF6CA9">
      <w:r>
        <w:t>The other side of that same coin is that the U.S. capabilities and reach into Chinese networks is conveniently belittled – and strategically obscured.</w:t>
      </w:r>
    </w:p>
    <w:p w:rsidR="00347D88" w:rsidRPr="00FD070C" w:rsidRDefault="000245F1" w:rsidP="00FD070C">
      <w:pPr>
        <w:rPr>
          <w:b/>
          <w:u w:val="single"/>
        </w:rPr>
      </w:pPr>
      <w:r w:rsidRPr="000245F1">
        <w:rPr>
          <w:rStyle w:val="StyleUnderline"/>
          <w:highlight w:val="yellow"/>
        </w:rPr>
        <w:t xml:space="preserve">Major U.S. media, always interested in their </w:t>
      </w:r>
      <w:r w:rsidRPr="000245F1">
        <w:rPr>
          <w:rStyle w:val="Emphasis"/>
          <w:highlight w:val="yellow"/>
        </w:rPr>
        <w:t>ratings</w:t>
      </w:r>
      <w:r w:rsidRPr="000245F1">
        <w:rPr>
          <w:rStyle w:val="StyleUnderline"/>
          <w:highlight w:val="yellow"/>
        </w:rPr>
        <w:t xml:space="preserve"> and </w:t>
      </w:r>
      <w:r w:rsidRPr="000245F1">
        <w:rPr>
          <w:rStyle w:val="Emphasis"/>
          <w:highlight w:val="yellow"/>
        </w:rPr>
        <w:t>click statistics</w:t>
      </w:r>
      <w:r w:rsidRPr="000245F1">
        <w:rPr>
          <w:rStyle w:val="StyleUnderline"/>
          <w:highlight w:val="yellow"/>
        </w:rPr>
        <w:t xml:space="preserve">, are </w:t>
      </w:r>
      <w:r w:rsidRPr="000245F1">
        <w:rPr>
          <w:rStyle w:val="Emphasis"/>
          <w:highlight w:val="yellow"/>
        </w:rPr>
        <w:t>all too happy propagators of that one-sided threat world</w:t>
      </w:r>
      <w:r w:rsidRPr="000245F1">
        <w:rPr>
          <w:rStyle w:val="StyleUnderline"/>
          <w:highlight w:val="yellow"/>
        </w:rPr>
        <w:t>.</w:t>
      </w:r>
    </w:p>
    <w:p w:rsidR="001B471A" w:rsidRDefault="001B471A" w:rsidP="00347D88"/>
    <w:p w:rsidR="00C679D3" w:rsidRDefault="004B2206" w:rsidP="00F50A14">
      <w:pPr>
        <w:pStyle w:val="Heading4"/>
      </w:pPr>
      <w:r>
        <w:t>7</w:t>
      </w:r>
      <w:r w:rsidR="00F50A14" w:rsidRPr="00F50A14">
        <w:t xml:space="preserve">. </w:t>
      </w:r>
      <w:r w:rsidR="00F50A14" w:rsidRPr="00C23526">
        <w:rPr>
          <w:u w:val="single"/>
        </w:rPr>
        <w:t>No Risk</w:t>
      </w:r>
      <w:r w:rsidR="00F50A14" w:rsidRPr="00F50A14">
        <w:t xml:space="preserve"> of</w:t>
      </w:r>
      <w:r w:rsidR="00C23526">
        <w:t xml:space="preserve"> US-China Cyberwar — </w:t>
      </w:r>
      <w:r w:rsidR="00C23526" w:rsidRPr="00C23526">
        <w:rPr>
          <w:u w:val="single"/>
        </w:rPr>
        <w:t>deterrence</w:t>
      </w:r>
      <w:r w:rsidR="00C23526">
        <w:t xml:space="preserve">. </w:t>
      </w:r>
    </w:p>
    <w:p w:rsidR="00F50A14" w:rsidRPr="00C23526" w:rsidRDefault="00C23526" w:rsidP="00F50A14">
      <w:r w:rsidRPr="00C23526">
        <w:rPr>
          <w:rStyle w:val="Style13ptBold"/>
        </w:rPr>
        <w:t>Roberts 12</w:t>
      </w:r>
      <w:r>
        <w:t xml:space="preserve"> — </w:t>
      </w:r>
      <w:r w:rsidR="00F50A14">
        <w:t xml:space="preserve">Paul Roberts, Founder of the Security Ledger and Security of Things Forum, a website and forum for discussion, Editor at </w:t>
      </w:r>
      <w:proofErr w:type="spellStart"/>
      <w:r w:rsidR="00F50A14">
        <w:t>ThreatPost</w:t>
      </w:r>
      <w:proofErr w:type="spellEnd"/>
      <w:r w:rsidR="00F50A14">
        <w:t xml:space="preserve">, a </w:t>
      </w:r>
      <w:r>
        <w:t>newswire</w:t>
      </w:r>
      <w:r w:rsidR="00F50A14">
        <w:t xml:space="preserve"> of </w:t>
      </w:r>
      <w:proofErr w:type="spellStart"/>
      <w:r w:rsidR="00F50A14">
        <w:t>Kapersky</w:t>
      </w:r>
      <w:proofErr w:type="spellEnd"/>
      <w:r w:rsidR="00F50A14">
        <w:t xml:space="preserve"> Lab, a cybersecurity firm, </w:t>
      </w:r>
      <w:r>
        <w:t xml:space="preserve">2012 (“Despite Intrusions, Chances of U.S.-China Cyber War Are Small,” </w:t>
      </w:r>
      <w:proofErr w:type="spellStart"/>
      <w:r>
        <w:rPr>
          <w:i/>
        </w:rPr>
        <w:t>ThreatPost</w:t>
      </w:r>
      <w:proofErr w:type="spellEnd"/>
      <w:r>
        <w:rPr>
          <w:i/>
        </w:rPr>
        <w:t xml:space="preserve">, </w:t>
      </w:r>
      <w:r>
        <w:t>March 1</w:t>
      </w:r>
      <w:r w:rsidRPr="00C23526">
        <w:rPr>
          <w:vertAlign w:val="superscript"/>
        </w:rPr>
        <w:t>st</w:t>
      </w:r>
      <w:r>
        <w:t xml:space="preserve">, Accessible Online at </w:t>
      </w:r>
      <w:hyperlink r:id="rId15" w:history="1">
        <w:r w:rsidRPr="00AF081A">
          <w:rPr>
            <w:rStyle w:val="Hyperlink"/>
          </w:rPr>
          <w:t>https://threatpost.com/despite-intrusions-chances-us-china-cyber-war-are-small-030112/76271/</w:t>
        </w:r>
      </w:hyperlink>
      <w:r>
        <w:t>, Accessed On 06-30-2016)</w:t>
      </w:r>
    </w:p>
    <w:p w:rsidR="00F50A14" w:rsidRPr="00C23526" w:rsidRDefault="00F50A14" w:rsidP="00347D88">
      <w:pPr>
        <w:rPr>
          <w:rStyle w:val="StyleUnderline"/>
        </w:rPr>
      </w:pPr>
      <w:r w:rsidRPr="00C23526">
        <w:rPr>
          <w:rStyle w:val="StyleUnderline"/>
        </w:rPr>
        <w:t xml:space="preserve">A panel of security and policy experts said that, </w:t>
      </w:r>
      <w:r w:rsidRPr="00C23526">
        <w:rPr>
          <w:rStyle w:val="StyleUnderline"/>
          <w:highlight w:val="yellow"/>
        </w:rPr>
        <w:t>despite dire warnings about the information warfare capabilities of China</w:t>
      </w:r>
      <w:r w:rsidRPr="00C23526">
        <w:rPr>
          <w:rStyle w:val="StyleUnderline"/>
        </w:rPr>
        <w:t xml:space="preserve"> and other developing nations, </w:t>
      </w:r>
      <w:r w:rsidRPr="00C23526">
        <w:rPr>
          <w:rStyle w:val="StyleUnderline"/>
          <w:highlight w:val="yellow"/>
        </w:rPr>
        <w:t xml:space="preserve">the risk of an all-out cyber war is </w:t>
      </w:r>
      <w:r w:rsidRPr="00C23526">
        <w:rPr>
          <w:rStyle w:val="Emphasis"/>
          <w:highlight w:val="yellow"/>
        </w:rPr>
        <w:t>remote</w:t>
      </w:r>
      <w:r w:rsidRPr="00C23526">
        <w:rPr>
          <w:rStyle w:val="StyleUnderline"/>
          <w:highlight w:val="yellow"/>
        </w:rPr>
        <w:t>, and</w:t>
      </w:r>
      <w:r w:rsidRPr="00C23526">
        <w:rPr>
          <w:rStyle w:val="StyleUnderline"/>
        </w:rPr>
        <w:t xml:space="preserve"> that </w:t>
      </w:r>
      <w:r w:rsidRPr="00C23526">
        <w:rPr>
          <w:rStyle w:val="Emphasis"/>
          <w:highlight w:val="yellow"/>
        </w:rPr>
        <w:t>the U.S. still holds many of the cards</w:t>
      </w:r>
      <w:r w:rsidRPr="00C23526">
        <w:rPr>
          <w:rStyle w:val="StyleUnderline"/>
          <w:highlight w:val="yellow"/>
        </w:rPr>
        <w:t>.</w:t>
      </w:r>
      <w:r w:rsidRPr="00C23526">
        <w:rPr>
          <w:rStyle w:val="StyleUnderline"/>
        </w:rPr>
        <w:t xml:space="preserve"> </w:t>
      </w:r>
    </w:p>
    <w:p w:rsidR="00F50A14" w:rsidRDefault="00F50A14" w:rsidP="00347D88">
      <w:r>
        <w:t xml:space="preserve">Despite widespread portrayals of China as a cyber aggressor, the country’s civilian and military leaders are seeking input from U.S. policy experts as they weigh the role that cyber offense and defense will play in their country’s foreign policy and defense, the panel told attendees at the RSA Security Conference in San Francisco on Wednesday. </w:t>
      </w:r>
    </w:p>
    <w:p w:rsidR="00F50A14" w:rsidRDefault="00F50A14" w:rsidP="00347D88">
      <w:r>
        <w:t xml:space="preserve">The cadre of top cyber security policy experts took part in a panel </w:t>
      </w:r>
      <w:r w:rsidR="00C23526">
        <w:t>titled</w:t>
      </w:r>
      <w:r>
        <w:t xml:space="preserve"> Cyber Battlefield: The Future of Conflict on Wednesday. Panel members offered differing opinions about the dimensions of the cyber threat, but a consensus on the need for using tried and true methods in the new realm of cyber conflict. International diplomacy, multilateral agreements that clarify the parameters for peaceful and hostile cyber actions and a strong offensive deterrent were a must, experts said. </w:t>
      </w:r>
    </w:p>
    <w:p w:rsidR="00F50A14" w:rsidRDefault="00F50A14" w:rsidP="00347D88">
      <w:r>
        <w:t xml:space="preserve">“With China, multilateral efforts are particularly important,” said Adam Segal, A Senior Fellow for Counter Terrorism and National Security Studies at the Council on Foreign Relations. “If we can get India, Brazil, South Africa and other countries join with us, we’ll have a lot better chance of getting the Chinese to see things our way.” </w:t>
      </w:r>
    </w:p>
    <w:p w:rsidR="00F50A14" w:rsidRPr="00C23526" w:rsidRDefault="00F50A14" w:rsidP="00347D88">
      <w:pPr>
        <w:rPr>
          <w:rStyle w:val="StyleUnderline"/>
        </w:rPr>
      </w:pPr>
      <w:r w:rsidRPr="00C23526">
        <w:rPr>
          <w:rStyle w:val="StyleUnderline"/>
          <w:highlight w:val="yellow"/>
        </w:rPr>
        <w:t>Old fashioned diplomatic horse trading will</w:t>
      </w:r>
      <w:r w:rsidRPr="00C23526">
        <w:rPr>
          <w:rStyle w:val="StyleUnderline"/>
        </w:rPr>
        <w:t xml:space="preserve"> also </w:t>
      </w:r>
      <w:r w:rsidRPr="00C23526">
        <w:rPr>
          <w:rStyle w:val="StyleUnderline"/>
          <w:highlight w:val="yellow"/>
        </w:rPr>
        <w:t xml:space="preserve">be a </w:t>
      </w:r>
      <w:r w:rsidRPr="00C23526">
        <w:rPr>
          <w:rStyle w:val="Emphasis"/>
          <w:highlight w:val="yellow"/>
        </w:rPr>
        <w:t>critical tool for avoiding conflict</w:t>
      </w:r>
      <w:r w:rsidRPr="00C23526">
        <w:rPr>
          <w:rStyle w:val="StyleUnderline"/>
          <w:highlight w:val="yellow"/>
        </w:rPr>
        <w:t xml:space="preserve"> and stemming the kinds of economic and military espionage that have become common in recent years.</w:t>
      </w:r>
      <w:r w:rsidRPr="00C23526">
        <w:rPr>
          <w:rStyle w:val="StyleUnderline"/>
        </w:rPr>
        <w:t xml:space="preserve"> </w:t>
      </w:r>
    </w:p>
    <w:p w:rsidR="00F50A14" w:rsidRDefault="00F50A14" w:rsidP="00347D88">
      <w:r>
        <w:t xml:space="preserve">“We have our list of priorities and the Chinese have theirs,” said Dmitri </w:t>
      </w:r>
      <w:proofErr w:type="spellStart"/>
      <w:r>
        <w:t>Alperovitch</w:t>
      </w:r>
      <w:proofErr w:type="spellEnd"/>
      <w:r>
        <w:t xml:space="preserve"> of the firm </w:t>
      </w:r>
      <w:proofErr w:type="spellStart"/>
      <w:r>
        <w:t>CrowdStrike</w:t>
      </w:r>
      <w:proofErr w:type="spellEnd"/>
      <w:r>
        <w:t xml:space="preserve">. “There has to be some sort of diplomatic transfer where we there’s a </w:t>
      </w:r>
      <w:proofErr w:type="spellStart"/>
      <w:r>
        <w:t>trade off</w:t>
      </w:r>
      <w:proofErr w:type="spellEnd"/>
      <w:r>
        <w:t xml:space="preserve">.” </w:t>
      </w:r>
    </w:p>
    <w:p w:rsidR="00F50A14" w:rsidRDefault="00F50A14" w:rsidP="00347D88">
      <w:r>
        <w:t xml:space="preserve">The U.S. also has to start building up its allies by sharing its native cybersecurity expertise. </w:t>
      </w:r>
    </w:p>
    <w:p w:rsidR="00F50A14" w:rsidRDefault="00F50A14" w:rsidP="00347D88">
      <w:r>
        <w:t xml:space="preserve">“There’s a huge need for capacity building in these countries where the security expertise is thin on the ground,” Segal said. “If we’re not in there, then (Mainland networking technology firm) Huawei and the Chinese will be, and you’ll end up with different norms about information flow and control.” </w:t>
      </w:r>
    </w:p>
    <w:p w:rsidR="00F50A14" w:rsidRDefault="00F50A14" w:rsidP="00347D88">
      <w:r>
        <w:t xml:space="preserve">Finally, </w:t>
      </w:r>
      <w:r w:rsidRPr="00C23526">
        <w:rPr>
          <w:rStyle w:val="StyleUnderline"/>
          <w:highlight w:val="yellow"/>
        </w:rPr>
        <w:t xml:space="preserve">deterrence will play an </w:t>
      </w:r>
      <w:r w:rsidRPr="00C23526">
        <w:rPr>
          <w:rStyle w:val="Emphasis"/>
          <w:highlight w:val="yellow"/>
        </w:rPr>
        <w:t>important role in avoiding conflict</w:t>
      </w:r>
      <w:r w:rsidRPr="00C23526">
        <w:rPr>
          <w:rStyle w:val="StyleUnderline"/>
        </w:rPr>
        <w:t>, as it did in the Cold War with Russia.</w:t>
      </w:r>
      <w:r>
        <w:t xml:space="preserve"> </w:t>
      </w:r>
    </w:p>
    <w:p w:rsidR="00F50A14" w:rsidRPr="00C23526" w:rsidRDefault="00F50A14" w:rsidP="00347D88">
      <w:pPr>
        <w:rPr>
          <w:rStyle w:val="StyleUnderline"/>
        </w:rPr>
      </w:pPr>
      <w:r w:rsidRPr="00C23526">
        <w:rPr>
          <w:rStyle w:val="StyleUnderline"/>
          <w:highlight w:val="yellow"/>
        </w:rPr>
        <w:t xml:space="preserve">The Chinese military </w:t>
      </w:r>
      <w:r w:rsidRPr="00C23526">
        <w:rPr>
          <w:rStyle w:val="Emphasis"/>
          <w:highlight w:val="yellow"/>
        </w:rPr>
        <w:t>appreciates</w:t>
      </w:r>
      <w:r w:rsidRPr="00C23526">
        <w:rPr>
          <w:rStyle w:val="StyleUnderline"/>
          <w:highlight w:val="yellow"/>
        </w:rPr>
        <w:t xml:space="preserve"> that both it and the U.S. have</w:t>
      </w:r>
      <w:r w:rsidRPr="00C23526">
        <w:rPr>
          <w:rStyle w:val="StyleUnderline"/>
        </w:rPr>
        <w:t xml:space="preserve"> cyber offensive capabilities and defensive </w:t>
      </w:r>
      <w:r w:rsidRPr="00C23526">
        <w:rPr>
          <w:rStyle w:val="StyleUnderline"/>
          <w:highlight w:val="yellow"/>
        </w:rPr>
        <w:t>vulnerabilities – “</w:t>
      </w:r>
      <w:r w:rsidRPr="00C23526">
        <w:rPr>
          <w:rStyle w:val="Emphasis"/>
          <w:highlight w:val="yellow"/>
        </w:rPr>
        <w:t>big stones, and plate glass windows</w:t>
      </w:r>
      <w:r w:rsidRPr="00C23526">
        <w:rPr>
          <w:rStyle w:val="StyleUnderline"/>
          <w:highlight w:val="yellow"/>
        </w:rPr>
        <w:t>,”</w:t>
      </w:r>
      <w:r w:rsidRPr="00C23526">
        <w:rPr>
          <w:rStyle w:val="StyleUnderline"/>
        </w:rPr>
        <w:t xml:space="preserve"> said Lewis. “</w:t>
      </w:r>
      <w:r w:rsidRPr="00C23526">
        <w:rPr>
          <w:rStyle w:val="StyleUnderline"/>
          <w:highlight w:val="yellow"/>
        </w:rPr>
        <w:t xml:space="preserve">We’re back to </w:t>
      </w:r>
      <w:r w:rsidRPr="00C23526">
        <w:rPr>
          <w:rStyle w:val="Emphasis"/>
          <w:highlight w:val="yellow"/>
        </w:rPr>
        <w:t>mutually assured destruction</w:t>
      </w:r>
      <w:r w:rsidRPr="00C23526">
        <w:rPr>
          <w:rStyle w:val="StyleUnderline"/>
        </w:rPr>
        <w:t xml:space="preserve">.” </w:t>
      </w:r>
    </w:p>
    <w:p w:rsidR="00F50A14" w:rsidRDefault="00F50A14" w:rsidP="00347D88">
      <w:r>
        <w:t xml:space="preserve">Others said that the military shouldn’t look any differently at hostile cyber actions than it would at physical attacks or efforts to undermine U.S. sovereignty. </w:t>
      </w:r>
    </w:p>
    <w:p w:rsidR="00F50A14" w:rsidRDefault="00F50A14" w:rsidP="00347D88">
      <w:r>
        <w:t>“</w:t>
      </w:r>
      <w:r w:rsidRPr="00C23526">
        <w:rPr>
          <w:rStyle w:val="StyleUnderline"/>
          <w:highlight w:val="yellow"/>
        </w:rPr>
        <w:t>The U.S. posture has always been that ‘if you annoy us,’ we’ll do bad things</w:t>
      </w:r>
      <w:r w:rsidRPr="00C23526">
        <w:rPr>
          <w:rStyle w:val="StyleUnderline"/>
        </w:rPr>
        <w:t>,</w:t>
      </w:r>
      <w:r>
        <w:t xml:space="preserve">’ said Martin </w:t>
      </w:r>
      <w:proofErr w:type="spellStart"/>
      <w:r>
        <w:t>Libicki</w:t>
      </w:r>
      <w:proofErr w:type="spellEnd"/>
      <w:r>
        <w:t>, a Senior Scientist at RAND. “</w:t>
      </w:r>
      <w:r w:rsidRPr="00C23526">
        <w:rPr>
          <w:rStyle w:val="StyleUnderline"/>
          <w:highlight w:val="yellow"/>
        </w:rPr>
        <w:t xml:space="preserve">We </w:t>
      </w:r>
      <w:r w:rsidRPr="00C23526">
        <w:rPr>
          <w:rStyle w:val="Emphasis"/>
          <w:highlight w:val="yellow"/>
        </w:rPr>
        <w:t>don’t need to be more specific than that</w:t>
      </w:r>
      <w:r>
        <w:t>.”</w:t>
      </w:r>
    </w:p>
    <w:p w:rsidR="007A7168" w:rsidRDefault="007A7168" w:rsidP="00347D88"/>
    <w:p w:rsidR="002D641F" w:rsidRPr="00996BDB" w:rsidRDefault="004B2206" w:rsidP="002D641F">
      <w:pPr>
        <w:pStyle w:val="Heading4"/>
      </w:pPr>
      <w:r>
        <w:t>8</w:t>
      </w:r>
      <w:r w:rsidR="002D641F" w:rsidRPr="002D641F">
        <w:t xml:space="preserve">. </w:t>
      </w:r>
      <w:r w:rsidR="002D641F" w:rsidRPr="00A756B4">
        <w:rPr>
          <w:u w:val="single"/>
        </w:rPr>
        <w:t>No Retaliation</w:t>
      </w:r>
      <w:r w:rsidR="002D641F">
        <w:t xml:space="preserve"> — attribution failure </w:t>
      </w:r>
      <w:r w:rsidR="002D641F" w:rsidRPr="00A756B4">
        <w:rPr>
          <w:u w:val="single"/>
        </w:rPr>
        <w:t>prevents strikes</w:t>
      </w:r>
      <w:r w:rsidR="002D641F">
        <w:t xml:space="preserve">. </w:t>
      </w:r>
    </w:p>
    <w:p w:rsidR="002D641F" w:rsidRDefault="002D641F" w:rsidP="002D641F">
      <w:proofErr w:type="spellStart"/>
      <w:r w:rsidRPr="00A756B4">
        <w:rPr>
          <w:rStyle w:val="Style13ptBold"/>
        </w:rPr>
        <w:t>Krepinivich</w:t>
      </w:r>
      <w:proofErr w:type="spellEnd"/>
      <w:r w:rsidRPr="00A756B4">
        <w:rPr>
          <w:rStyle w:val="Style13ptBold"/>
        </w:rPr>
        <w:t xml:space="preserve"> 12</w:t>
      </w:r>
      <w:r>
        <w:t xml:space="preserve"> — </w:t>
      </w:r>
      <w:r w:rsidRPr="00996BDB">
        <w:t>Andrew</w:t>
      </w:r>
      <w:r>
        <w:t xml:space="preserve"> </w:t>
      </w:r>
      <w:proofErr w:type="spellStart"/>
      <w:r>
        <w:t>Krepinivich</w:t>
      </w:r>
      <w:proofErr w:type="spellEnd"/>
      <w:r w:rsidRPr="00996BDB">
        <w:t>, President of the Center for Strategic and Budgetary Assessments</w:t>
      </w:r>
      <w:r>
        <w:t xml:space="preserve"> — a conservative budget </w:t>
      </w:r>
      <w:proofErr w:type="spellStart"/>
      <w:r>
        <w:t>thinktank</w:t>
      </w:r>
      <w:proofErr w:type="spellEnd"/>
      <w:r w:rsidRPr="00996BDB">
        <w:t>,</w:t>
      </w:r>
      <w:r>
        <w:t xml:space="preserve"> Ph.D. in International Studies from Harvard University,</w:t>
      </w:r>
      <w:r w:rsidRPr="00996BDB">
        <w:t xml:space="preserve"> </w:t>
      </w:r>
      <w:r>
        <w:t>2012 (</w:t>
      </w:r>
      <w:r w:rsidRPr="00996BDB">
        <w:t>“</w:t>
      </w:r>
      <w:r>
        <w:t>Cyber Warfare a ‘</w:t>
      </w:r>
      <w:r w:rsidRPr="00996BDB">
        <w:t>Nuclear Option</w:t>
      </w:r>
      <w:r>
        <w:t>’</w:t>
      </w:r>
      <w:r w:rsidRPr="00996BDB">
        <w:t>?,</w:t>
      </w:r>
      <w:r>
        <w:t>”</w:t>
      </w:r>
      <w:r w:rsidRPr="00996BDB">
        <w:t xml:space="preserve"> </w:t>
      </w:r>
      <w:r w:rsidRPr="00A756B4">
        <w:rPr>
          <w:i/>
        </w:rPr>
        <w:t>Center for Strategic and Budgetary Assessments</w:t>
      </w:r>
      <w:r>
        <w:rPr>
          <w:i/>
        </w:rPr>
        <w:t xml:space="preserve">, </w:t>
      </w:r>
      <w:r>
        <w:t>August 24</w:t>
      </w:r>
      <w:r w:rsidRPr="00A756B4">
        <w:rPr>
          <w:vertAlign w:val="superscript"/>
        </w:rPr>
        <w:t>th</w:t>
      </w:r>
      <w:r>
        <w:t xml:space="preserve">, Accessible Online at </w:t>
      </w:r>
      <w:hyperlink r:id="rId16" w:history="1">
        <w:r w:rsidRPr="00FA0478">
          <w:rPr>
            <w:rStyle w:val="Hyperlink"/>
          </w:rPr>
          <w:t>http://csbaonline.org/publications/2012/08/cyber-warfare-a-nuclear-option/</w:t>
        </w:r>
      </w:hyperlink>
      <w:r>
        <w:t>, Accessed On 6-30-2016)</w:t>
      </w:r>
    </w:p>
    <w:p w:rsidR="002D641F" w:rsidRPr="00A756B4" w:rsidRDefault="002D641F" w:rsidP="002D641F">
      <w:r w:rsidRPr="00D91C72">
        <w:t xml:space="preserve">As the discussion of attack attribution earlier in this report suggests, for at least the near term the source of a nuclear attack is far more likely to be identified than the source of a </w:t>
      </w:r>
      <w:proofErr w:type="spellStart"/>
      <w:r w:rsidRPr="00D91C72">
        <w:t>cyber attack</w:t>
      </w:r>
      <w:proofErr w:type="spellEnd"/>
      <w:r w:rsidRPr="00D91C72">
        <w:t xml:space="preserve">. </w:t>
      </w:r>
      <w:r w:rsidRPr="00D91C72">
        <w:rPr>
          <w:rStyle w:val="StyleUnderline"/>
          <w:highlight w:val="yellow"/>
        </w:rPr>
        <w:t xml:space="preserve">The difficulty in determining attribution of a </w:t>
      </w:r>
      <w:proofErr w:type="spellStart"/>
      <w:r w:rsidRPr="00D91C72">
        <w:rPr>
          <w:rStyle w:val="StyleUnderline"/>
          <w:highlight w:val="yellow"/>
        </w:rPr>
        <w:t>cyber attack</w:t>
      </w:r>
      <w:proofErr w:type="spellEnd"/>
      <w:r w:rsidRPr="00D91C72">
        <w:rPr>
          <w:rStyle w:val="StyleUnderline"/>
          <w:highlight w:val="yellow"/>
        </w:rPr>
        <w:t xml:space="preserve"> is a </w:t>
      </w:r>
      <w:r w:rsidRPr="00D91C72">
        <w:rPr>
          <w:rStyle w:val="Emphasis"/>
          <w:highlight w:val="yellow"/>
        </w:rPr>
        <w:t>significant</w:t>
      </w:r>
      <w:r w:rsidRPr="00D91C72">
        <w:rPr>
          <w:rStyle w:val="StyleUnderline"/>
          <w:highlight w:val="yellow"/>
        </w:rPr>
        <w:t xml:space="preserve"> and</w:t>
      </w:r>
      <w:r w:rsidRPr="00D91C72">
        <w:t xml:space="preserve"> perhaps </w:t>
      </w:r>
      <w:r w:rsidRPr="00D91C72">
        <w:rPr>
          <w:rStyle w:val="Emphasis"/>
          <w:highlight w:val="yellow"/>
        </w:rPr>
        <w:t>enduring</w:t>
      </w:r>
      <w:r w:rsidRPr="00D91C72">
        <w:rPr>
          <w:rStyle w:val="StyleUnderline"/>
          <w:highlight w:val="yellow"/>
        </w:rPr>
        <w:t xml:space="preserve"> character of cyber warfare</w:t>
      </w:r>
      <w:r w:rsidRPr="00D91C72">
        <w:t>. This is due</w:t>
      </w:r>
      <w:r w:rsidRPr="00A756B4">
        <w:t xml:space="preserve"> in part to the potential large number of actors that can execute </w:t>
      </w:r>
      <w:proofErr w:type="spellStart"/>
      <w:r w:rsidRPr="00A756B4">
        <w:t>cyber attacks</w:t>
      </w:r>
      <w:proofErr w:type="spellEnd"/>
      <w:r w:rsidRPr="00A756B4">
        <w:t>, and to the relative ease by which cyber attackers</w:t>
      </w:r>
      <w:r>
        <w:t xml:space="preserve"> can mask the origins of an at</w:t>
      </w:r>
      <w:r w:rsidRPr="00A756B4">
        <w:t xml:space="preserve">tack. To date </w:t>
      </w:r>
      <w:r w:rsidRPr="00D91C72">
        <w:rPr>
          <w:rStyle w:val="StyleUnderline"/>
          <w:highlight w:val="yellow"/>
        </w:rPr>
        <w:t xml:space="preserve">even </w:t>
      </w:r>
      <w:r w:rsidRPr="00D91C72">
        <w:rPr>
          <w:rStyle w:val="Emphasis"/>
          <w:highlight w:val="yellow"/>
        </w:rPr>
        <w:t>substantial efforts</w:t>
      </w:r>
      <w:r w:rsidRPr="00D91C72">
        <w:rPr>
          <w:rStyle w:val="StyleUnderline"/>
          <w:highlight w:val="yellow"/>
        </w:rPr>
        <w:t xml:space="preserve"> to determine attribution</w:t>
      </w:r>
      <w:r w:rsidRPr="00A756B4">
        <w:rPr>
          <w:rStyle w:val="StyleUnderline"/>
        </w:rPr>
        <w:t xml:space="preserve"> of a sophisticated attack </w:t>
      </w:r>
      <w:r w:rsidRPr="00D91C72">
        <w:rPr>
          <w:rStyle w:val="StyleUnderline"/>
          <w:highlight w:val="yellow"/>
        </w:rPr>
        <w:t>have not produced a “smoking gun” level of evidence</w:t>
      </w:r>
      <w:r w:rsidRPr="00A756B4">
        <w:rPr>
          <w:rStyle w:val="StyleUnderline"/>
        </w:rPr>
        <w:t xml:space="preserve">, and have taken con- </w:t>
      </w:r>
      <w:proofErr w:type="spellStart"/>
      <w:r w:rsidRPr="00A756B4">
        <w:rPr>
          <w:rStyle w:val="StyleUnderline"/>
        </w:rPr>
        <w:t>siderable</w:t>
      </w:r>
      <w:proofErr w:type="spellEnd"/>
      <w:r w:rsidRPr="00A756B4">
        <w:rPr>
          <w:rStyle w:val="StyleUnderline"/>
        </w:rPr>
        <w:t xml:space="preserve"> time and resources to pursue.</w:t>
      </w:r>
      <w:r w:rsidRPr="00A756B4">
        <w:t xml:space="preserve"> 237 This suggests that </w:t>
      </w:r>
      <w:r w:rsidRPr="00A756B4">
        <w:rPr>
          <w:rStyle w:val="StyleUnderline"/>
        </w:rPr>
        <w:t xml:space="preserve">in the case of a </w:t>
      </w:r>
      <w:proofErr w:type="spellStart"/>
      <w:r w:rsidRPr="00A756B4">
        <w:rPr>
          <w:rStyle w:val="StyleUnderline"/>
        </w:rPr>
        <w:t>cyber attack</w:t>
      </w:r>
      <w:proofErr w:type="spellEnd"/>
      <w:r w:rsidRPr="00A756B4">
        <w:rPr>
          <w:rStyle w:val="StyleUnderline"/>
        </w:rPr>
        <w:t xml:space="preserve"> whose purpose is to inflict catastrophic destruction, </w:t>
      </w:r>
      <w:r w:rsidRPr="00D91C72">
        <w:rPr>
          <w:rStyle w:val="StyleUnderline"/>
          <w:highlight w:val="yellow"/>
        </w:rPr>
        <w:t>the victim may have difficulty determining its source</w:t>
      </w:r>
      <w:r w:rsidRPr="00A756B4">
        <w:t xml:space="preserve">. To the extent this is the case, </w:t>
      </w:r>
      <w:r w:rsidRPr="00D91C72">
        <w:rPr>
          <w:rStyle w:val="StyleUnderline"/>
          <w:highlight w:val="yellow"/>
        </w:rPr>
        <w:t>the victim will</w:t>
      </w:r>
      <w:r w:rsidRPr="00996BDB">
        <w:rPr>
          <w:rStyle w:val="StyleUnderline"/>
        </w:rPr>
        <w:t xml:space="preserve"> also </w:t>
      </w:r>
      <w:r w:rsidRPr="00D91C72">
        <w:rPr>
          <w:rStyle w:val="StyleUnderline"/>
          <w:highlight w:val="yellow"/>
        </w:rPr>
        <w:t xml:space="preserve">want to </w:t>
      </w:r>
      <w:r w:rsidRPr="00D91C72">
        <w:rPr>
          <w:rStyle w:val="Emphasis"/>
          <w:highlight w:val="yellow"/>
        </w:rPr>
        <w:t xml:space="preserve">avoid being </w:t>
      </w:r>
      <w:r w:rsidRPr="002D641F">
        <w:rPr>
          <w:rStyle w:val="Emphasis"/>
          <w:highlight w:val="yellow"/>
        </w:rPr>
        <w:t>deceived</w:t>
      </w:r>
      <w:r w:rsidRPr="002D641F">
        <w:rPr>
          <w:rStyle w:val="StyleUnderline"/>
          <w:highlight w:val="yellow"/>
        </w:rPr>
        <w:t xml:space="preserve"> into engaging </w:t>
      </w:r>
      <w:r w:rsidRPr="00D91C72">
        <w:rPr>
          <w:rStyle w:val="StyleUnderline"/>
          <w:highlight w:val="yellow"/>
        </w:rPr>
        <w:t>in a catalytic war by retaliating against the apparent source</w:t>
      </w:r>
      <w:r w:rsidRPr="00996BDB">
        <w:rPr>
          <w:rStyle w:val="StyleUnderline"/>
        </w:rPr>
        <w:t xml:space="preserve"> of an attack </w:t>
      </w:r>
      <w:r w:rsidRPr="00D91C72">
        <w:rPr>
          <w:rStyle w:val="StyleUnderline"/>
          <w:highlight w:val="yellow"/>
        </w:rPr>
        <w:t xml:space="preserve">that was </w:t>
      </w:r>
      <w:r w:rsidRPr="00D91C72">
        <w:rPr>
          <w:rStyle w:val="Emphasis"/>
          <w:highlight w:val="yellow"/>
        </w:rPr>
        <w:t>actually conducted by a third party</w:t>
      </w:r>
      <w:r w:rsidRPr="00A756B4">
        <w:t xml:space="preserve">. Moreover, cyber weapons could also be employed to trigger a catalytic nuclear war in other ways; for example, by feeding false information into a state’s early warning system to spoof operators into believing their country is under attack when in fact it is not. </w:t>
      </w:r>
      <w:r w:rsidRPr="00D91C72">
        <w:rPr>
          <w:rStyle w:val="StyleUnderline"/>
          <w:highlight w:val="yellow"/>
        </w:rPr>
        <w:t xml:space="preserve">It seems </w:t>
      </w:r>
      <w:r w:rsidRPr="00D91C72">
        <w:rPr>
          <w:rStyle w:val="Emphasis"/>
          <w:highlight w:val="yellow"/>
        </w:rPr>
        <w:t>unlikely</w:t>
      </w:r>
      <w:r w:rsidRPr="00D91C72">
        <w:rPr>
          <w:rStyle w:val="StyleUnderline"/>
          <w:highlight w:val="yellow"/>
        </w:rPr>
        <w:t xml:space="preserve"> that nuclear weapons could be employed to trigger a catalytic cyber war</w:t>
      </w:r>
      <w:r w:rsidRPr="006D5EF3">
        <w:rPr>
          <w:rStyle w:val="StyleUnderline"/>
        </w:rPr>
        <w:t xml:space="preserve">, at least </w:t>
      </w:r>
      <w:r w:rsidRPr="00D91C72">
        <w:rPr>
          <w:rStyle w:val="StyleUnderline"/>
          <w:highlight w:val="yellow"/>
        </w:rPr>
        <w:t xml:space="preserve">given the </w:t>
      </w:r>
      <w:r w:rsidRPr="00D91C72">
        <w:rPr>
          <w:rStyle w:val="Emphasis"/>
          <w:highlight w:val="yellow"/>
        </w:rPr>
        <w:t>current state of nuclear proliferation</w:t>
      </w:r>
      <w:r w:rsidRPr="00D91C72">
        <w:rPr>
          <w:highlight w:val="yellow"/>
        </w:rPr>
        <w:t>.</w:t>
      </w:r>
      <w:r w:rsidRPr="00A756B4">
        <w:t xml:space="preserve"> </w:t>
      </w:r>
    </w:p>
    <w:p w:rsidR="002D641F" w:rsidRPr="002D641F" w:rsidRDefault="002D641F" w:rsidP="002D641F"/>
    <w:p w:rsidR="00FD070C" w:rsidRDefault="00FD070C">
      <w:pPr>
        <w:pStyle w:val="Heading3"/>
      </w:pPr>
      <w:r>
        <w:t>Extend</w:t>
      </w:r>
      <w:r w:rsidR="00162819">
        <w:t>:</w:t>
      </w:r>
      <w:r>
        <w:t xml:space="preserve"> “Cyber</w:t>
      </w:r>
      <w:r w:rsidR="003C24D2">
        <w:t>-</w:t>
      </w:r>
      <w:r>
        <w:t>cooperation Fails”</w:t>
      </w:r>
    </w:p>
    <w:p w:rsidR="003C24D2" w:rsidRDefault="003C24D2" w:rsidP="00AF29E8">
      <w:pPr>
        <w:pStyle w:val="Heading4"/>
        <w:tabs>
          <w:tab w:val="left" w:pos="4134"/>
        </w:tabs>
      </w:pPr>
      <w:r>
        <w:t>Cyber-</w:t>
      </w:r>
      <w:r w:rsidR="00AF29E8">
        <w:t xml:space="preserve">cooperation </w:t>
      </w:r>
      <w:r w:rsidR="00AF29E8" w:rsidRPr="00AF29E8">
        <w:rPr>
          <w:u w:val="single"/>
        </w:rPr>
        <w:t>fails</w:t>
      </w:r>
      <w:r w:rsidR="00AF29E8">
        <w:t xml:space="preserve"> — agreements are </w:t>
      </w:r>
      <w:r w:rsidR="00AF29E8" w:rsidRPr="00AF29E8">
        <w:rPr>
          <w:u w:val="single"/>
        </w:rPr>
        <w:t>too vague</w:t>
      </w:r>
      <w:r w:rsidR="00AF29E8">
        <w:t xml:space="preserve"> and </w:t>
      </w:r>
      <w:r w:rsidR="00AF29E8" w:rsidRPr="00AF29E8">
        <w:rPr>
          <w:u w:val="single"/>
        </w:rPr>
        <w:t xml:space="preserve">varying definitions of actions </w:t>
      </w:r>
      <w:r w:rsidR="00AF29E8">
        <w:rPr>
          <w:u w:val="single"/>
        </w:rPr>
        <w:t>means that cooperation breaks apart</w:t>
      </w:r>
      <w:r w:rsidR="00AF29E8">
        <w:t xml:space="preserve">. There’s </w:t>
      </w:r>
      <w:r w:rsidR="00AF29E8" w:rsidRPr="00AF29E8">
        <w:rPr>
          <w:u w:val="single"/>
        </w:rPr>
        <w:t>no enforcement mechanism</w:t>
      </w:r>
      <w:r w:rsidR="00AF29E8">
        <w:t xml:space="preserve"> for Chinese compliance and data sharing, which </w:t>
      </w:r>
      <w:r w:rsidR="00AF29E8" w:rsidRPr="00AF29E8">
        <w:rPr>
          <w:u w:val="single"/>
        </w:rPr>
        <w:t>ensures that scandals are inevitable</w:t>
      </w:r>
      <w:r w:rsidR="00AF29E8">
        <w:t xml:space="preserve">. Denial of responsibility </w:t>
      </w:r>
      <w:r w:rsidR="00AF29E8" w:rsidRPr="00AF29E8">
        <w:rPr>
          <w:u w:val="single"/>
        </w:rPr>
        <w:t>creates mutual distrust</w:t>
      </w:r>
      <w:r w:rsidR="00AF29E8">
        <w:t xml:space="preserve"> that </w:t>
      </w:r>
      <w:r w:rsidR="00AF29E8" w:rsidRPr="00AF29E8">
        <w:rPr>
          <w:u w:val="single"/>
        </w:rPr>
        <w:t>undermines confidence building and norm formation</w:t>
      </w:r>
      <w:r w:rsidR="00AF29E8">
        <w:t xml:space="preserve"> — that’s </w:t>
      </w:r>
      <w:proofErr w:type="spellStart"/>
      <w:r w:rsidR="00AF29E8">
        <w:t>Tiezzi</w:t>
      </w:r>
      <w:proofErr w:type="spellEnd"/>
      <w:r w:rsidR="00AF29E8">
        <w:t xml:space="preserve">. </w:t>
      </w:r>
    </w:p>
    <w:p w:rsidR="003C24D2" w:rsidRPr="003C24D2" w:rsidRDefault="003C24D2" w:rsidP="003C24D2"/>
    <w:p w:rsidR="00FD070C" w:rsidRDefault="00FD070C" w:rsidP="00FD070C">
      <w:pPr>
        <w:pStyle w:val="Heading4"/>
      </w:pPr>
      <w:r>
        <w:t xml:space="preserve">U.S.-China </w:t>
      </w:r>
      <w:r w:rsidRPr="001B471A">
        <w:rPr>
          <w:u w:val="single"/>
        </w:rPr>
        <w:t>cyber cooperation fails</w:t>
      </w:r>
      <w:r>
        <w:t xml:space="preserve"> — </w:t>
      </w:r>
      <w:r w:rsidRPr="001B471A">
        <w:rPr>
          <w:u w:val="single"/>
        </w:rPr>
        <w:t>no incentive</w:t>
      </w:r>
      <w:r>
        <w:t>.</w:t>
      </w:r>
    </w:p>
    <w:p w:rsidR="00FD070C" w:rsidRDefault="00FD070C" w:rsidP="00FD070C">
      <w:r w:rsidRPr="001B471A">
        <w:rPr>
          <w:rStyle w:val="Style13ptBold"/>
        </w:rPr>
        <w:t>Harold</w:t>
      </w:r>
      <w:r w:rsidR="00D15A5A">
        <w:rPr>
          <w:rStyle w:val="Style13ptBold"/>
        </w:rPr>
        <w:t xml:space="preserve"> et</w:t>
      </w:r>
      <w:r w:rsidRPr="001B471A">
        <w:rPr>
          <w:rStyle w:val="Style13ptBold"/>
        </w:rPr>
        <w:t xml:space="preserve"> al. 16</w:t>
      </w:r>
      <w:r>
        <w:t xml:space="preserve"> — Scott Warren Harold, Associate Director of the Center for Asia Pacific Policy at the RAND Corporation, Ph.D. in Political Science from Columbia University, M.A. in Political Science from Columbia University, B.A. in International Relations from Michigan State University, and Martin C. </w:t>
      </w:r>
      <w:proofErr w:type="spellStart"/>
      <w:r>
        <w:t>Libicki</w:t>
      </w:r>
      <w:proofErr w:type="spellEnd"/>
      <w:r>
        <w:t xml:space="preserve">, Senior Management Scientist and Professor of Economics at the </w:t>
      </w:r>
      <w:proofErr w:type="spellStart"/>
      <w:r>
        <w:t>Pardee</w:t>
      </w:r>
      <w:proofErr w:type="spellEnd"/>
      <w:r>
        <w:t xml:space="preserve"> RAND Graduate School, Ph.D. in Economics from the University of California, Berkley, M.A. in </w:t>
      </w:r>
      <w:proofErr w:type="spellStart"/>
      <w:r>
        <w:t>Reigonal</w:t>
      </w:r>
      <w:proofErr w:type="spellEnd"/>
      <w:r>
        <w:t xml:space="preserve"> Planning from the University of California, Berkley, and Astrid </w:t>
      </w:r>
      <w:proofErr w:type="spellStart"/>
      <w:r>
        <w:t>Stuth</w:t>
      </w:r>
      <w:proofErr w:type="spellEnd"/>
      <w:r>
        <w:t xml:space="preserve"> </w:t>
      </w:r>
      <w:proofErr w:type="spellStart"/>
      <w:r>
        <w:t>Cevallos</w:t>
      </w:r>
      <w:proofErr w:type="spellEnd"/>
      <w:r>
        <w:t xml:space="preserve">, Project Associate at the RAND Corporation, M.Phil. in International Relations from Oxford University, A.B. in East Asian Studies from Princeton University, 2016 (“Getting to Yes with China in Cyberspace,” </w:t>
      </w:r>
      <w:r>
        <w:rPr>
          <w:i/>
        </w:rPr>
        <w:t xml:space="preserve">RAND </w:t>
      </w:r>
      <w:r w:rsidRPr="00347D88">
        <w:rPr>
          <w:i/>
        </w:rPr>
        <w:t>Corporation</w:t>
      </w:r>
      <w:r>
        <w:t>, May 2</w:t>
      </w:r>
      <w:r w:rsidRPr="001B471A">
        <w:rPr>
          <w:vertAlign w:val="superscript"/>
        </w:rPr>
        <w:t>nd</w:t>
      </w:r>
      <w:r>
        <w:t xml:space="preserve">, Accessible Online at </w:t>
      </w:r>
      <w:hyperlink r:id="rId17" w:history="1">
        <w:r w:rsidRPr="00AF081A">
          <w:rPr>
            <w:rStyle w:val="Hyperlink"/>
          </w:rPr>
          <w:t>http://www.rand.org/pubs/research_reports/RR1335.html</w:t>
        </w:r>
      </w:hyperlink>
      <w:r>
        <w:t>, Accessed On 06-30-2016, AS)</w:t>
      </w:r>
    </w:p>
    <w:p w:rsidR="00FD070C" w:rsidRDefault="00FD070C" w:rsidP="00FD070C">
      <w:r>
        <w:t xml:space="preserve">In conclusion, </w:t>
      </w:r>
      <w:r w:rsidRPr="001B471A">
        <w:rPr>
          <w:rStyle w:val="StyleUnderline"/>
          <w:highlight w:val="yellow"/>
        </w:rPr>
        <w:t xml:space="preserve">Chinese and U.S. views of cybersecurity overlap </w:t>
      </w:r>
      <w:r w:rsidRPr="001B471A">
        <w:rPr>
          <w:rStyle w:val="Emphasis"/>
          <w:highlight w:val="yellow"/>
        </w:rPr>
        <w:t>only on a few points</w:t>
      </w:r>
      <w:r w:rsidRPr="001B471A">
        <w:rPr>
          <w:rStyle w:val="StyleUnderline"/>
          <w:highlight w:val="yellow"/>
        </w:rPr>
        <w:t>, and</w:t>
      </w:r>
      <w:r w:rsidRPr="001B471A">
        <w:rPr>
          <w:rStyle w:val="StyleUnderline"/>
        </w:rPr>
        <w:t xml:space="preserve"> even where they do, </w:t>
      </w:r>
      <w:r w:rsidRPr="001B471A">
        <w:rPr>
          <w:rStyle w:val="StyleUnderline"/>
          <w:highlight w:val="yellow"/>
        </w:rPr>
        <w:t xml:space="preserve">the two sides will </w:t>
      </w:r>
      <w:r w:rsidRPr="001B471A">
        <w:rPr>
          <w:rStyle w:val="Emphasis"/>
          <w:highlight w:val="yellow"/>
        </w:rPr>
        <w:t>find it difficult to make progress</w:t>
      </w:r>
      <w:r w:rsidRPr="001B471A">
        <w:rPr>
          <w:rStyle w:val="StyleUnderline"/>
        </w:rPr>
        <w:t xml:space="preserve"> on such issues as avoiding targeting of critical infrastructure </w:t>
      </w:r>
      <w:r w:rsidRPr="001B471A">
        <w:rPr>
          <w:rStyle w:val="StyleUnderline"/>
          <w:highlight w:val="yellow"/>
        </w:rPr>
        <w:t xml:space="preserve">if the two sides </w:t>
      </w:r>
      <w:r w:rsidRPr="001B471A">
        <w:rPr>
          <w:rStyle w:val="Emphasis"/>
          <w:highlight w:val="yellow"/>
        </w:rPr>
        <w:t>struggle to maintain the progress hinted</w:t>
      </w:r>
      <w:r w:rsidRPr="001B471A">
        <w:rPr>
          <w:rStyle w:val="StyleUnderline"/>
          <w:highlight w:val="yellow"/>
        </w:rPr>
        <w:t xml:space="preserve"> at in</w:t>
      </w:r>
      <w:r w:rsidRPr="001B471A">
        <w:rPr>
          <w:rStyle w:val="StyleUnderline"/>
        </w:rPr>
        <w:t xml:space="preserve"> the </w:t>
      </w:r>
      <w:r w:rsidRPr="001B471A">
        <w:rPr>
          <w:rStyle w:val="StyleUnderline"/>
          <w:highlight w:val="yellow"/>
        </w:rPr>
        <w:t>September</w:t>
      </w:r>
      <w:r w:rsidRPr="001B471A">
        <w:t xml:space="preserve"> 2015 summit </w:t>
      </w:r>
      <w:r w:rsidRPr="001B471A">
        <w:rPr>
          <w:rStyle w:val="StyleUnderline"/>
        </w:rPr>
        <w:t xml:space="preserve">agreement on cyberspace. </w:t>
      </w:r>
      <w:r w:rsidRPr="001B471A">
        <w:rPr>
          <w:rStyle w:val="StyleUnderline"/>
          <w:highlight w:val="yellow"/>
        </w:rPr>
        <w:t>With respect to reaching a</w:t>
      </w:r>
      <w:r w:rsidRPr="001B471A">
        <w:rPr>
          <w:rStyle w:val="StyleUnderline"/>
        </w:rPr>
        <w:t xml:space="preserve"> </w:t>
      </w:r>
      <w:r w:rsidRPr="001B471A">
        <w:rPr>
          <w:rStyle w:val="Emphasis"/>
        </w:rPr>
        <w:t>broad</w:t>
      </w:r>
      <w:r w:rsidRPr="001B471A">
        <w:rPr>
          <w:rStyle w:val="StyleUnderline"/>
        </w:rPr>
        <w:t xml:space="preserve">, </w:t>
      </w:r>
      <w:r w:rsidRPr="001B471A">
        <w:rPr>
          <w:rStyle w:val="Emphasis"/>
        </w:rPr>
        <w:t>meaningful</w:t>
      </w:r>
      <w:r w:rsidRPr="001B471A">
        <w:rPr>
          <w:rStyle w:val="StyleUnderline"/>
        </w:rPr>
        <w:t xml:space="preserve">, and </w:t>
      </w:r>
      <w:r w:rsidRPr="001B471A">
        <w:rPr>
          <w:rStyle w:val="Emphasis"/>
          <w:highlight w:val="yellow"/>
        </w:rPr>
        <w:t>lasting agreement on norms</w:t>
      </w:r>
      <w:r>
        <w:t xml:space="preserve"> about legitimate targets in cyberspace, </w:t>
      </w:r>
      <w:r w:rsidRPr="001B471A">
        <w:rPr>
          <w:rStyle w:val="StyleUnderline"/>
          <w:highlight w:val="yellow"/>
        </w:rPr>
        <w:t xml:space="preserve">much work remains to be done, and it is </w:t>
      </w:r>
      <w:r w:rsidRPr="001B471A">
        <w:rPr>
          <w:rStyle w:val="Emphasis"/>
          <w:highlight w:val="yellow"/>
        </w:rPr>
        <w:t>unclear that such a result will indeed be possible</w:t>
      </w:r>
      <w:r w:rsidRPr="001B471A">
        <w:rPr>
          <w:rStyle w:val="StyleUnderline"/>
        </w:rPr>
        <w:t>.</w:t>
      </w:r>
      <w:r w:rsidRPr="001B471A">
        <w:t xml:space="preserve"> Perhaps</w:t>
      </w:r>
      <w:r>
        <w:t xml:space="preserve"> the most promising area where we might see some prospect of negotiating a set of norms in the years ahead lies in avoiding targeting or carrying out espionage on critical infrastructure. This could be supported by efforts to create common standards of evidence, define how attribution is to be done, and prosecute those who commit such actions.</w:t>
      </w:r>
    </w:p>
    <w:p w:rsidR="00C73B03" w:rsidRDefault="00C73B03" w:rsidP="00FD070C"/>
    <w:p w:rsidR="00C73B03" w:rsidRDefault="00162819" w:rsidP="00162819">
      <w:pPr>
        <w:pStyle w:val="Heading4"/>
      </w:pPr>
      <w:r>
        <w:t xml:space="preserve">Cooperation </w:t>
      </w:r>
      <w:r w:rsidRPr="00162819">
        <w:rPr>
          <w:u w:val="single"/>
        </w:rPr>
        <w:t>Fails</w:t>
      </w:r>
      <w:r>
        <w:t xml:space="preserve"> — </w:t>
      </w:r>
      <w:r w:rsidRPr="00162819">
        <w:rPr>
          <w:u w:val="single"/>
        </w:rPr>
        <w:t>stonewalling</w:t>
      </w:r>
      <w:r>
        <w:t xml:space="preserve"> and </w:t>
      </w:r>
      <w:r w:rsidRPr="00162819">
        <w:rPr>
          <w:u w:val="single"/>
        </w:rPr>
        <w:t>denial</w:t>
      </w:r>
      <w:r>
        <w:t xml:space="preserve">. </w:t>
      </w:r>
    </w:p>
    <w:p w:rsidR="00C73B03" w:rsidRDefault="00C73B03" w:rsidP="00FD070C">
      <w:proofErr w:type="spellStart"/>
      <w:r w:rsidRPr="00C73B03">
        <w:rPr>
          <w:rStyle w:val="Style13ptBold"/>
        </w:rPr>
        <w:t>Inserra</w:t>
      </w:r>
      <w:proofErr w:type="spellEnd"/>
      <w:r w:rsidRPr="00C73B03">
        <w:rPr>
          <w:rStyle w:val="Style13ptBold"/>
        </w:rPr>
        <w:t xml:space="preserve"> 15</w:t>
      </w:r>
      <w:r>
        <w:t xml:space="preserve"> — David </w:t>
      </w:r>
      <w:proofErr w:type="spellStart"/>
      <w:r>
        <w:t>Inserra</w:t>
      </w:r>
      <w:proofErr w:type="spellEnd"/>
      <w:r>
        <w:t xml:space="preserve">, Policy Analyst in Cybersecurity at the Heritage Foundation, 2015 (“4 Highlights </w:t>
      </w:r>
      <w:proofErr w:type="gramStart"/>
      <w:r>
        <w:t>From</w:t>
      </w:r>
      <w:proofErr w:type="gramEnd"/>
      <w:r>
        <w:t xml:space="preserve"> Obama’s Ridiculous Cyber Agreement With China,” </w:t>
      </w:r>
      <w:r>
        <w:rPr>
          <w:i/>
        </w:rPr>
        <w:t xml:space="preserve">The Daily Signal, </w:t>
      </w:r>
      <w:r>
        <w:t>September 29</w:t>
      </w:r>
      <w:r w:rsidRPr="00C73B03">
        <w:rPr>
          <w:vertAlign w:val="superscript"/>
        </w:rPr>
        <w:t>th</w:t>
      </w:r>
      <w:r>
        <w:t>, Accessible Online at</w:t>
      </w:r>
      <w:r>
        <w:rPr>
          <w:i/>
        </w:rPr>
        <w:t xml:space="preserve"> </w:t>
      </w:r>
      <w:hyperlink r:id="rId18" w:history="1">
        <w:r w:rsidRPr="00AF081A">
          <w:rPr>
            <w:rStyle w:val="Hyperlink"/>
          </w:rPr>
          <w:t>http://dailysignal.com/2015/09/29/4-highlights-from-obamas-ridiculous-cyber-agreement-with-china/</w:t>
        </w:r>
      </w:hyperlink>
      <w:r>
        <w:t>, Accessed On 07-01-2016)</w:t>
      </w:r>
    </w:p>
    <w:p w:rsidR="00C73B03" w:rsidRDefault="00C73B03" w:rsidP="00FD070C">
      <w:r>
        <w:t>1. [T]he United States and China…agree to cooperate…with requests to investigate cybercrimes, collect electronic evidence, and mitigate malicious cyber activity emanating from their territory.</w:t>
      </w:r>
    </w:p>
    <w:p w:rsidR="00C73B03" w:rsidRDefault="00C73B03" w:rsidP="00FD070C">
      <w:r>
        <w:t>Great, but think about the implications</w:t>
      </w:r>
      <w:r w:rsidRPr="00162819">
        <w:t xml:space="preserve">. </w:t>
      </w:r>
      <w:r w:rsidRPr="00162819">
        <w:rPr>
          <w:rStyle w:val="StyleUnderline"/>
          <w:highlight w:val="yellow"/>
        </w:rPr>
        <w:t>The Chinese will request that the U.S. help</w:t>
      </w:r>
      <w:r w:rsidRPr="00AF29E8">
        <w:rPr>
          <w:rStyle w:val="StyleUnderline"/>
        </w:rPr>
        <w:t xml:space="preserve"> it</w:t>
      </w:r>
      <w:r w:rsidRPr="00162819">
        <w:rPr>
          <w:rStyle w:val="StyleUnderline"/>
        </w:rPr>
        <w:t xml:space="preserve"> stop all sorts of dissident hackers and activists. </w:t>
      </w:r>
      <w:r w:rsidRPr="00162819">
        <w:rPr>
          <w:rStyle w:val="StyleUnderline"/>
          <w:highlight w:val="yellow"/>
        </w:rPr>
        <w:t>The U.S.</w:t>
      </w:r>
      <w:r w:rsidRPr="00162819">
        <w:rPr>
          <w:rStyle w:val="StyleUnderline"/>
        </w:rPr>
        <w:t xml:space="preserve"> lives up to its agreements so it </w:t>
      </w:r>
      <w:r w:rsidRPr="00162819">
        <w:rPr>
          <w:rStyle w:val="StyleUnderline"/>
          <w:highlight w:val="yellow"/>
        </w:rPr>
        <w:t xml:space="preserve">will dutifully help the Chinese even as </w:t>
      </w:r>
      <w:r w:rsidRPr="00162819">
        <w:rPr>
          <w:rStyle w:val="Emphasis"/>
          <w:highlight w:val="yellow"/>
        </w:rPr>
        <w:t>oppressed individuals are jailed for cybercrimes</w:t>
      </w:r>
      <w:r w:rsidRPr="00162819">
        <w:rPr>
          <w:highlight w:val="yellow"/>
        </w:rPr>
        <w:t>,</w:t>
      </w:r>
      <w:r>
        <w:t xml:space="preserve"> such as “jeopardizing Internet security” or accessing “illegal and harmful information,”—i.e., anything the Chinese Communist Party doesn’t like.</w:t>
      </w:r>
    </w:p>
    <w:p w:rsidR="00C73B03" w:rsidRPr="00162819" w:rsidRDefault="00C73B03" w:rsidP="00FD070C">
      <w:pPr>
        <w:rPr>
          <w:rStyle w:val="StyleUnderline"/>
        </w:rPr>
      </w:pPr>
      <w:r w:rsidRPr="00162819">
        <w:rPr>
          <w:rStyle w:val="StyleUnderline"/>
        </w:rPr>
        <w:t xml:space="preserve">Then </w:t>
      </w:r>
      <w:r w:rsidRPr="00162819">
        <w:rPr>
          <w:rStyle w:val="StyleUnderline"/>
          <w:highlight w:val="yellow"/>
        </w:rPr>
        <w:t xml:space="preserve">what stops the Chinese from </w:t>
      </w:r>
      <w:r w:rsidRPr="00162819">
        <w:rPr>
          <w:rStyle w:val="Emphasis"/>
          <w:highlight w:val="yellow"/>
        </w:rPr>
        <w:t>stonewalling to protect their hackers</w:t>
      </w:r>
      <w:r w:rsidRPr="00162819">
        <w:rPr>
          <w:rStyle w:val="StyleUnderline"/>
          <w:highlight w:val="yellow"/>
        </w:rPr>
        <w:t xml:space="preserve">? Will the Chinese help the U.S. investigate the five Chinese military officers that the U.S. charged with cybercrimes last year? </w:t>
      </w:r>
      <w:r w:rsidRPr="00162819">
        <w:rPr>
          <w:rStyle w:val="Emphasis"/>
          <w:highlight w:val="yellow"/>
        </w:rPr>
        <w:t>Doubtful</w:t>
      </w:r>
      <w:r w:rsidRPr="00162819">
        <w:rPr>
          <w:rStyle w:val="StyleUnderline"/>
          <w:highlight w:val="yellow"/>
        </w:rPr>
        <w:t>.</w:t>
      </w:r>
    </w:p>
    <w:p w:rsidR="00C73B03" w:rsidRDefault="00C73B03" w:rsidP="00FD070C">
      <w:r>
        <w:t>2. The United States and China agree that neither country’s government will conduct or knowingly support cyber-enabled theft of intellectual property, including trade secrets or other confidential business information, with the intent of providing competitive advantages to companies or commercial sectors.</w:t>
      </w:r>
    </w:p>
    <w:p w:rsidR="00C73B03" w:rsidRDefault="00C73B03" w:rsidP="00FD070C">
      <w:r>
        <w:t xml:space="preserve">The U.S. does not engage in economic espionage because it goes against U.S. principles of rule of law and property rights. However, </w:t>
      </w:r>
      <w:r w:rsidRPr="00162819">
        <w:rPr>
          <w:rStyle w:val="StyleUnderline"/>
          <w:highlight w:val="yellow"/>
        </w:rPr>
        <w:t xml:space="preserve">while everyone knows that the Chinese engage in economic espionage, Beijing has always </w:t>
      </w:r>
      <w:r w:rsidRPr="00162819">
        <w:rPr>
          <w:rStyle w:val="Emphasis"/>
          <w:highlight w:val="yellow"/>
        </w:rPr>
        <w:t>vigorously denied it</w:t>
      </w:r>
      <w:r w:rsidRPr="00162819">
        <w:rPr>
          <w:rStyle w:val="StyleUnderline"/>
          <w:highlight w:val="yellow"/>
        </w:rPr>
        <w:t>.</w:t>
      </w:r>
    </w:p>
    <w:p w:rsidR="00C73B03" w:rsidRDefault="00C73B03" w:rsidP="00FD070C">
      <w:r>
        <w:t>Less than a week ago, Xi Jinping said, “</w:t>
      </w:r>
      <w:r w:rsidRPr="00162819">
        <w:t>The Chinese government does not engage in theft of commercial secrets in any form, nor does it encourage or support Chinese companies to engage in such practices in any way</w:t>
      </w:r>
      <w:r>
        <w:t>.”</w:t>
      </w:r>
    </w:p>
    <w:p w:rsidR="00C73B03" w:rsidRPr="00162819" w:rsidRDefault="00C73B03" w:rsidP="00FD070C">
      <w:pPr>
        <w:rPr>
          <w:rStyle w:val="StyleUnderline"/>
        </w:rPr>
      </w:pPr>
      <w:r>
        <w:t xml:space="preserve">He emphasized this point throughout his trip to the U.S. </w:t>
      </w:r>
      <w:r w:rsidRPr="00162819">
        <w:rPr>
          <w:rStyle w:val="StyleUnderline"/>
          <w:highlight w:val="yellow"/>
        </w:rPr>
        <w:t>What</w:t>
      </w:r>
      <w:r w:rsidRPr="00162819">
        <w:rPr>
          <w:rStyle w:val="StyleUnderline"/>
        </w:rPr>
        <w:t xml:space="preserve">, then, </w:t>
      </w:r>
      <w:r w:rsidRPr="00162819">
        <w:rPr>
          <w:rStyle w:val="StyleUnderline"/>
          <w:highlight w:val="yellow"/>
        </w:rPr>
        <w:t xml:space="preserve">have the Chinese actually agreed to do? They have </w:t>
      </w:r>
      <w:r w:rsidRPr="00162819">
        <w:rPr>
          <w:rStyle w:val="Emphasis"/>
          <w:highlight w:val="yellow"/>
        </w:rPr>
        <w:t>agreed to stop a behavior that they deny ever engaging in</w:t>
      </w:r>
      <w:r w:rsidRPr="00162819">
        <w:rPr>
          <w:rStyle w:val="StyleUnderline"/>
          <w:highlight w:val="yellow"/>
        </w:rPr>
        <w:t xml:space="preserve">. That </w:t>
      </w:r>
      <w:r w:rsidRPr="00162819">
        <w:rPr>
          <w:rStyle w:val="Emphasis"/>
          <w:highlight w:val="yellow"/>
        </w:rPr>
        <w:t>doesn’t bode well as an indicator of their future behavior</w:t>
      </w:r>
      <w:r w:rsidRPr="00162819">
        <w:rPr>
          <w:rStyle w:val="StyleUnderline"/>
          <w:highlight w:val="yellow"/>
        </w:rPr>
        <w:t>.</w:t>
      </w:r>
    </w:p>
    <w:p w:rsidR="0033548A" w:rsidRDefault="00D76A91" w:rsidP="0033548A">
      <w:pPr>
        <w:pStyle w:val="Heading3"/>
      </w:pPr>
      <w:r>
        <w:t xml:space="preserve">Extend: </w:t>
      </w:r>
      <w:r w:rsidR="00AF29E8">
        <w:t>“US Cyber-Hypocrisy”</w:t>
      </w:r>
    </w:p>
    <w:p w:rsidR="00AF29E8" w:rsidRDefault="00AF29E8" w:rsidP="00AF29E8">
      <w:pPr>
        <w:pStyle w:val="Heading4"/>
      </w:pPr>
      <w:r>
        <w:t xml:space="preserve">US led norm formation </w:t>
      </w:r>
      <w:r w:rsidRPr="00AF29E8">
        <w:rPr>
          <w:u w:val="single"/>
        </w:rPr>
        <w:t>fails</w:t>
      </w:r>
      <w:r>
        <w:t xml:space="preserve"> — </w:t>
      </w:r>
      <w:r w:rsidR="00454B08">
        <w:t xml:space="preserve">revelations of </w:t>
      </w:r>
      <w:r w:rsidR="00454B08" w:rsidRPr="00454B08">
        <w:rPr>
          <w:u w:val="single"/>
        </w:rPr>
        <w:t>NSA spying</w:t>
      </w:r>
      <w:r w:rsidR="00454B08">
        <w:t xml:space="preserve"> and </w:t>
      </w:r>
      <w:r w:rsidR="00454B08" w:rsidRPr="00454B08">
        <w:rPr>
          <w:u w:val="single"/>
        </w:rPr>
        <w:t>economic espionage against Europe</w:t>
      </w:r>
      <w:r w:rsidR="00454B08">
        <w:t xml:space="preserve"> have </w:t>
      </w:r>
      <w:r w:rsidR="00454B08" w:rsidRPr="00454B08">
        <w:rPr>
          <w:u w:val="single"/>
        </w:rPr>
        <w:t xml:space="preserve">destroyed US credibility on </w:t>
      </w:r>
      <w:proofErr w:type="spellStart"/>
      <w:r w:rsidR="00454B08" w:rsidRPr="00454B08">
        <w:rPr>
          <w:u w:val="single"/>
        </w:rPr>
        <w:t>cybernorms</w:t>
      </w:r>
      <w:proofErr w:type="spellEnd"/>
      <w:r w:rsidR="00454B08">
        <w:t xml:space="preserve">. The US </w:t>
      </w:r>
      <w:r w:rsidR="00454B08" w:rsidRPr="00454B08">
        <w:rPr>
          <w:u w:val="single"/>
        </w:rPr>
        <w:t>cannot convince others to follow the rules that they break</w:t>
      </w:r>
      <w:r w:rsidR="00454B08">
        <w:t xml:space="preserve">. China </w:t>
      </w:r>
      <w:r w:rsidR="00454B08" w:rsidRPr="00454B08">
        <w:rPr>
          <w:u w:val="single"/>
        </w:rPr>
        <w:t>in particular</w:t>
      </w:r>
      <w:r w:rsidR="00454B08">
        <w:t xml:space="preserve"> uses this </w:t>
      </w:r>
      <w:r w:rsidR="00454B08" w:rsidRPr="00454B08">
        <w:rPr>
          <w:u w:val="single"/>
        </w:rPr>
        <w:t>as an excuse to avoid following and setting norms</w:t>
      </w:r>
      <w:r w:rsidR="00454B08">
        <w:t xml:space="preserve"> — that’s </w:t>
      </w:r>
      <w:proofErr w:type="spellStart"/>
      <w:r w:rsidR="00454B08">
        <w:t>Gady</w:t>
      </w:r>
      <w:proofErr w:type="spellEnd"/>
      <w:r w:rsidR="00454B08">
        <w:t xml:space="preserve">. </w:t>
      </w:r>
    </w:p>
    <w:p w:rsidR="00AF29E8" w:rsidRPr="00AF29E8" w:rsidRDefault="00AF29E8" w:rsidP="00AF29E8"/>
    <w:p w:rsidR="00D76A91" w:rsidRPr="00D76A91" w:rsidRDefault="00D76A91" w:rsidP="00D76A91">
      <w:pPr>
        <w:pStyle w:val="Heading4"/>
      </w:pPr>
      <w:r>
        <w:t xml:space="preserve">Cyber-hypocrisy </w:t>
      </w:r>
      <w:r w:rsidRPr="00D76A91">
        <w:rPr>
          <w:u w:val="single"/>
        </w:rPr>
        <w:t>decks norm development</w:t>
      </w:r>
      <w:r>
        <w:t>.</w:t>
      </w:r>
    </w:p>
    <w:p w:rsidR="00D76A91" w:rsidRPr="00D76A91" w:rsidRDefault="00D76A91" w:rsidP="00D76A91">
      <w:r w:rsidRPr="00D76A91">
        <w:rPr>
          <w:rStyle w:val="Style13ptBold"/>
        </w:rPr>
        <w:t>Atlantic 12</w:t>
      </w:r>
      <w:r>
        <w:t xml:space="preserve"> — The Atlantic, Byline: Robert Wright, 2012 (“President Obama's Hypocrisy on Cyberattacks,” </w:t>
      </w:r>
      <w:r>
        <w:rPr>
          <w:i/>
        </w:rPr>
        <w:t xml:space="preserve">The Atlantic, </w:t>
      </w:r>
      <w:r>
        <w:t>June 3</w:t>
      </w:r>
      <w:r w:rsidRPr="00D76A91">
        <w:rPr>
          <w:vertAlign w:val="superscript"/>
        </w:rPr>
        <w:t>rd</w:t>
      </w:r>
      <w:r>
        <w:t>, Accessible Online at</w:t>
      </w:r>
      <w:r>
        <w:rPr>
          <w:i/>
        </w:rPr>
        <w:t xml:space="preserve"> </w:t>
      </w:r>
      <w:hyperlink r:id="rId19" w:history="1">
        <w:r w:rsidRPr="00AF081A">
          <w:rPr>
            <w:rStyle w:val="Hyperlink"/>
          </w:rPr>
          <w:t>http://www.theatlantic.com/international/archive/2012/06/president-obamas-hypocrisy-on-cyberattacks/258016/</w:t>
        </w:r>
      </w:hyperlink>
      <w:r>
        <w:t>, Accessed On 07-01-2016)</w:t>
      </w:r>
    </w:p>
    <w:p w:rsidR="00D76A91" w:rsidRDefault="00D76A91" w:rsidP="00D76A91">
      <w:r>
        <w:t xml:space="preserve">So </w:t>
      </w:r>
      <w:r w:rsidRPr="00D76A91">
        <w:rPr>
          <w:rStyle w:val="StyleUnderline"/>
          <w:highlight w:val="yellow"/>
        </w:rPr>
        <w:t>even as Obama was issuing a</w:t>
      </w:r>
      <w:r w:rsidRPr="00D76A91">
        <w:rPr>
          <w:rStyle w:val="StyleUnderline"/>
        </w:rPr>
        <w:t xml:space="preserve"> clarion </w:t>
      </w:r>
      <w:r w:rsidRPr="00D76A91">
        <w:rPr>
          <w:rStyle w:val="StyleUnderline"/>
          <w:highlight w:val="yellow"/>
        </w:rPr>
        <w:t>call for a global norm</w:t>
      </w:r>
      <w:r w:rsidRPr="00D76A91">
        <w:rPr>
          <w:rStyle w:val="StyleUnderline"/>
        </w:rPr>
        <w:t xml:space="preserve"> against the use of </w:t>
      </w:r>
      <w:proofErr w:type="spellStart"/>
      <w:r w:rsidRPr="00D76A91">
        <w:rPr>
          <w:rStyle w:val="StyleUnderline"/>
        </w:rPr>
        <w:t>cyberweapons</w:t>
      </w:r>
      <w:proofErr w:type="spellEnd"/>
      <w:r w:rsidRPr="00D76A91">
        <w:rPr>
          <w:rStyle w:val="StyleUnderline"/>
        </w:rPr>
        <w:t xml:space="preserve">, he was seeing to it that </w:t>
      </w:r>
      <w:r w:rsidRPr="00D76A91">
        <w:rPr>
          <w:rStyle w:val="StyleUnderline"/>
          <w:highlight w:val="yellow"/>
        </w:rPr>
        <w:t xml:space="preserve">America violated that norm in </w:t>
      </w:r>
      <w:r w:rsidRPr="00D76A91">
        <w:rPr>
          <w:rStyle w:val="Emphasis"/>
          <w:highlight w:val="yellow"/>
        </w:rPr>
        <w:t>spectacular fashion</w:t>
      </w:r>
      <w:r>
        <w:t xml:space="preserve">. Or, as Jason Healey of the New </w:t>
      </w:r>
      <w:proofErr w:type="spellStart"/>
      <w:r>
        <w:t>Atlanticist</w:t>
      </w:r>
      <w:proofErr w:type="spellEnd"/>
      <w:r>
        <w:t xml:space="preserve"> puts it, "</w:t>
      </w:r>
      <w:r w:rsidRPr="00D76A91">
        <w:rPr>
          <w:rStyle w:val="StyleUnderline"/>
        </w:rPr>
        <w:t xml:space="preserve">The arsonist wants to </w:t>
      </w:r>
      <w:r w:rsidRPr="00D76A91">
        <w:rPr>
          <w:rStyle w:val="Emphasis"/>
        </w:rPr>
        <w:t>legislate better fire codes</w:t>
      </w:r>
      <w:r>
        <w:t xml:space="preserve">." (The hypocrisy was originally, but more tentatively, noted by Eric Martin of the Progressive Realist last year when the cyberspace manifesto was released and American involvement in the development of </w:t>
      </w:r>
      <w:proofErr w:type="spellStart"/>
      <w:r>
        <w:t>Stuxnet</w:t>
      </w:r>
      <w:proofErr w:type="spellEnd"/>
      <w:r>
        <w:t xml:space="preserve"> had been reported more conjecturally.)</w:t>
      </w:r>
    </w:p>
    <w:p w:rsidR="00D76A91" w:rsidRPr="00D76A91" w:rsidRDefault="00D76A91" w:rsidP="00D76A91">
      <w:pPr>
        <w:rPr>
          <w:rStyle w:val="StyleUnderline"/>
        </w:rPr>
      </w:pPr>
      <w:r>
        <w:t xml:space="preserve">Healy notes that </w:t>
      </w:r>
      <w:r w:rsidRPr="00D76A91">
        <w:rPr>
          <w:rStyle w:val="StyleUnderline"/>
          <w:highlight w:val="yellow"/>
        </w:rPr>
        <w:t>hypocrisy isn't</w:t>
      </w:r>
      <w:r w:rsidRPr="00D76A91">
        <w:rPr>
          <w:rStyle w:val="StyleUnderline"/>
        </w:rPr>
        <w:t xml:space="preserve"> exactly a </w:t>
      </w:r>
      <w:r w:rsidRPr="00D76A91">
        <w:rPr>
          <w:rStyle w:val="StyleUnderline"/>
          <w:highlight w:val="yellow"/>
        </w:rPr>
        <w:t>new</w:t>
      </w:r>
      <w:r w:rsidRPr="00D76A91">
        <w:rPr>
          <w:rStyle w:val="StyleUnderline"/>
        </w:rPr>
        <w:t xml:space="preserve"> thing in the affairs of nations. </w:t>
      </w:r>
      <w:r w:rsidRPr="00D76A91">
        <w:rPr>
          <w:rStyle w:val="StyleUnderline"/>
          <w:highlight w:val="yellow"/>
        </w:rPr>
        <w:t>But</w:t>
      </w:r>
      <w:r w:rsidRPr="00D76A91">
        <w:rPr>
          <w:rStyle w:val="StyleUnderline"/>
        </w:rPr>
        <w:t xml:space="preserve">, as he also notes, there are times when the </w:t>
      </w:r>
      <w:r w:rsidRPr="00D76A91">
        <w:rPr>
          <w:rStyle w:val="Emphasis"/>
          <w:highlight w:val="yellow"/>
        </w:rPr>
        <w:t>exposure of hypocrisy is particularly costly</w:t>
      </w:r>
      <w:r>
        <w:t xml:space="preserve">. One is when you face the dawn of a new technological age and you're trying to establish rules of the road that will benefit countries like yours in particular. </w:t>
      </w:r>
      <w:r w:rsidRPr="00D76A91">
        <w:rPr>
          <w:rStyle w:val="StyleUnderline"/>
          <w:highlight w:val="yellow"/>
        </w:rPr>
        <w:t>A</w:t>
      </w:r>
      <w:r w:rsidRPr="00D76A91">
        <w:rPr>
          <w:rStyle w:val="StyleUnderline"/>
        </w:rPr>
        <w:t xml:space="preserve"> reasonably effective global </w:t>
      </w:r>
      <w:r w:rsidRPr="00D76A91">
        <w:rPr>
          <w:rStyle w:val="StyleUnderline"/>
          <w:highlight w:val="yellow"/>
        </w:rPr>
        <w:t xml:space="preserve">norm against cyberwarfare </w:t>
      </w:r>
      <w:r w:rsidRPr="00D76A91">
        <w:rPr>
          <w:rStyle w:val="Emphasis"/>
          <w:highlight w:val="yellow"/>
        </w:rPr>
        <w:t>wasn't</w:t>
      </w:r>
      <w:r w:rsidRPr="00D76A91">
        <w:rPr>
          <w:rStyle w:val="Emphasis"/>
        </w:rPr>
        <w:t xml:space="preserve"> an </w:t>
      </w:r>
      <w:r w:rsidRPr="00D76A91">
        <w:rPr>
          <w:rStyle w:val="Emphasis"/>
          <w:highlight w:val="yellow"/>
        </w:rPr>
        <w:t>impossible</w:t>
      </w:r>
      <w:r w:rsidRPr="00D76A91">
        <w:rPr>
          <w:rStyle w:val="Emphasis"/>
        </w:rPr>
        <w:t xml:space="preserve"> dream</w:t>
      </w:r>
      <w:r w:rsidRPr="00D76A91">
        <w:rPr>
          <w:rStyle w:val="StyleUnderline"/>
        </w:rPr>
        <w:t xml:space="preserve">, </w:t>
      </w:r>
      <w:r w:rsidRPr="00D76A91">
        <w:rPr>
          <w:rStyle w:val="StyleUnderline"/>
          <w:highlight w:val="yellow"/>
        </w:rPr>
        <w:t>but</w:t>
      </w:r>
      <w:r w:rsidRPr="00D76A91">
        <w:rPr>
          <w:rStyle w:val="StyleUnderline"/>
        </w:rPr>
        <w:t xml:space="preserve"> thanks to President Obama, </w:t>
      </w:r>
      <w:r w:rsidRPr="00D76A91">
        <w:rPr>
          <w:rStyle w:val="Emphasis"/>
          <w:highlight w:val="yellow"/>
        </w:rPr>
        <w:t>it may be now</w:t>
      </w:r>
      <w:r w:rsidRPr="00D76A91">
        <w:rPr>
          <w:rStyle w:val="StyleUnderline"/>
          <w:highlight w:val="yellow"/>
        </w:rPr>
        <w:t>.</w:t>
      </w:r>
    </w:p>
    <w:p w:rsidR="00D76A91" w:rsidRDefault="00D76A91" w:rsidP="00D76A91">
      <w:r>
        <w:t xml:space="preserve">According to Sanger, </w:t>
      </w:r>
      <w:r w:rsidRPr="00D76A91">
        <w:rPr>
          <w:rStyle w:val="StyleUnderline"/>
        </w:rPr>
        <w:t>Obama</w:t>
      </w:r>
      <w:r w:rsidRPr="00D76A91">
        <w:t xml:space="preserve"> "repeatedly </w:t>
      </w:r>
      <w:r w:rsidRPr="00D76A91">
        <w:rPr>
          <w:rStyle w:val="StyleUnderline"/>
        </w:rPr>
        <w:t>expressed</w:t>
      </w:r>
      <w:r w:rsidRPr="00D76A91">
        <w:t xml:space="preserve"> concerns </w:t>
      </w:r>
      <w:r w:rsidRPr="00D76A91">
        <w:rPr>
          <w:rStyle w:val="StyleUnderline"/>
        </w:rPr>
        <w:t xml:space="preserve">that any </w:t>
      </w:r>
      <w:r w:rsidRPr="00D76A91">
        <w:rPr>
          <w:rStyle w:val="StyleUnderline"/>
          <w:highlight w:val="yellow"/>
        </w:rPr>
        <w:t xml:space="preserve">American acknowledgment that it was using </w:t>
      </w:r>
      <w:proofErr w:type="spellStart"/>
      <w:r w:rsidRPr="00D76A91">
        <w:rPr>
          <w:rStyle w:val="StyleUnderline"/>
          <w:highlight w:val="yellow"/>
        </w:rPr>
        <w:t>cyberweapons</w:t>
      </w:r>
      <w:proofErr w:type="spellEnd"/>
      <w:r>
        <w:rPr>
          <w:rStyle w:val="StyleUnderline"/>
        </w:rPr>
        <w:t xml:space="preserve"> —</w:t>
      </w:r>
      <w:r w:rsidRPr="00D76A91">
        <w:rPr>
          <w:rStyle w:val="StyleUnderline"/>
        </w:rPr>
        <w:t xml:space="preserve"> even under the most care</w:t>
      </w:r>
      <w:r>
        <w:rPr>
          <w:rStyle w:val="StyleUnderline"/>
        </w:rPr>
        <w:t>ful and limited circumstances —</w:t>
      </w:r>
      <w:r w:rsidRPr="00D76A91">
        <w:rPr>
          <w:rStyle w:val="StyleUnderline"/>
        </w:rPr>
        <w:t xml:space="preserve"> </w:t>
      </w:r>
      <w:r w:rsidRPr="00D76A91">
        <w:rPr>
          <w:rStyle w:val="StyleUnderline"/>
          <w:highlight w:val="yellow"/>
        </w:rPr>
        <w:t xml:space="preserve">could enable </w:t>
      </w:r>
      <w:r w:rsidRPr="00D76A91">
        <w:rPr>
          <w:rStyle w:val="Emphasis"/>
          <w:highlight w:val="yellow"/>
        </w:rPr>
        <w:t>other countries</w:t>
      </w:r>
      <w:r w:rsidRPr="00D76A91">
        <w:rPr>
          <w:rStyle w:val="StyleUnderline"/>
          <w:highlight w:val="yellow"/>
        </w:rPr>
        <w:t xml:space="preserve">, </w:t>
      </w:r>
      <w:r w:rsidRPr="00D76A91">
        <w:rPr>
          <w:rStyle w:val="Emphasis"/>
          <w:highlight w:val="yellow"/>
        </w:rPr>
        <w:t>terrorists</w:t>
      </w:r>
      <w:r w:rsidRPr="00D76A91">
        <w:rPr>
          <w:rStyle w:val="StyleUnderline"/>
          <w:highlight w:val="yellow"/>
        </w:rPr>
        <w:t xml:space="preserve"> or </w:t>
      </w:r>
      <w:r w:rsidRPr="00D76A91">
        <w:rPr>
          <w:rStyle w:val="Emphasis"/>
          <w:highlight w:val="yellow"/>
        </w:rPr>
        <w:t>hackers</w:t>
      </w:r>
      <w:r w:rsidRPr="00D76A91">
        <w:rPr>
          <w:rStyle w:val="StyleUnderline"/>
          <w:highlight w:val="yellow"/>
        </w:rPr>
        <w:t xml:space="preserve"> to </w:t>
      </w:r>
      <w:r w:rsidRPr="00D76A91">
        <w:rPr>
          <w:rStyle w:val="Emphasis"/>
          <w:highlight w:val="yellow"/>
        </w:rPr>
        <w:t>justify their own attacks</w:t>
      </w:r>
      <w:r w:rsidRPr="00D76A91">
        <w:t>."</w:t>
      </w:r>
      <w:r>
        <w:t xml:space="preserve"> I guess he gets credit for having the concerns. He'd get more credit if he had shown the wisdom to act on them.</w:t>
      </w:r>
    </w:p>
    <w:p w:rsidR="00D76A91" w:rsidRDefault="00D76A91" w:rsidP="00D76A91"/>
    <w:p w:rsidR="00D76A91" w:rsidRDefault="0033548A" w:rsidP="00D76A91">
      <w:pPr>
        <w:pStyle w:val="Heading4"/>
      </w:pPr>
      <w:proofErr w:type="spellStart"/>
      <w:r>
        <w:t>Stuxnet</w:t>
      </w:r>
      <w:proofErr w:type="spellEnd"/>
      <w:r>
        <w:t xml:space="preserve"> and Prism </w:t>
      </w:r>
      <w:r w:rsidRPr="0033548A">
        <w:rPr>
          <w:u w:val="single"/>
        </w:rPr>
        <w:t>undermine norm setting</w:t>
      </w:r>
      <w:r>
        <w:t xml:space="preserve">. </w:t>
      </w:r>
    </w:p>
    <w:p w:rsidR="00D76A91" w:rsidRPr="00D76A91" w:rsidRDefault="00D76A91" w:rsidP="00D76A91">
      <w:pPr>
        <w:rPr>
          <w:rStyle w:val="Style13ptBold"/>
        </w:rPr>
      </w:pPr>
      <w:r w:rsidRPr="00D76A91">
        <w:rPr>
          <w:rStyle w:val="Style13ptBold"/>
        </w:rPr>
        <w:t>Guardian 13</w:t>
      </w:r>
      <w:r>
        <w:rPr>
          <w:rStyle w:val="Style13ptBold"/>
        </w:rPr>
        <w:t xml:space="preserve"> </w:t>
      </w:r>
      <w:r w:rsidRPr="00D76A91">
        <w:t xml:space="preserve">— </w:t>
      </w:r>
      <w:r>
        <w:t xml:space="preserve">The Guardian, Byline: Julian Borger, 2013 (“Obama faces hypocrisy charges at China summit after data mining revelations,” </w:t>
      </w:r>
      <w:r>
        <w:rPr>
          <w:i/>
        </w:rPr>
        <w:t xml:space="preserve">The Guardian, </w:t>
      </w:r>
      <w:r>
        <w:t>June 7</w:t>
      </w:r>
      <w:r w:rsidRPr="00D76A91">
        <w:rPr>
          <w:vertAlign w:val="superscript"/>
        </w:rPr>
        <w:t>th</w:t>
      </w:r>
      <w:r>
        <w:t xml:space="preserve">, Accessible Online at </w:t>
      </w:r>
      <w:hyperlink r:id="rId20" w:history="1">
        <w:r w:rsidRPr="00AF081A">
          <w:rPr>
            <w:rStyle w:val="Hyperlink"/>
          </w:rPr>
          <w:t>https://www.theguardian.com/world/2013/jun/07/obama-hypocrisy-china-summit-surveillance</w:t>
        </w:r>
      </w:hyperlink>
      <w:r>
        <w:t>, Accessed On 07-01-2016)</w:t>
      </w:r>
    </w:p>
    <w:p w:rsidR="00D76A91" w:rsidRPr="0033548A" w:rsidRDefault="00D76A91" w:rsidP="00D76A91">
      <w:pPr>
        <w:rPr>
          <w:rStyle w:val="StyleUnderline"/>
        </w:rPr>
      </w:pPr>
      <w:r>
        <w:t xml:space="preserve">President Xi does not need to prove equivalence, however. </w:t>
      </w:r>
      <w:r w:rsidRPr="0033548A">
        <w:rPr>
          <w:rStyle w:val="StyleUnderline"/>
          <w:highlight w:val="yellow"/>
        </w:rPr>
        <w:t xml:space="preserve">He just has to </w:t>
      </w:r>
      <w:r w:rsidRPr="0033548A">
        <w:rPr>
          <w:rStyle w:val="Emphasis"/>
          <w:highlight w:val="yellow"/>
        </w:rPr>
        <w:t>point to</w:t>
      </w:r>
      <w:r w:rsidRPr="0033548A">
        <w:rPr>
          <w:rStyle w:val="Emphasis"/>
        </w:rPr>
        <w:t xml:space="preserve"> the </w:t>
      </w:r>
      <w:r w:rsidRPr="0033548A">
        <w:rPr>
          <w:rStyle w:val="Emphasis"/>
          <w:highlight w:val="yellow"/>
        </w:rPr>
        <w:t>contradictions</w:t>
      </w:r>
      <w:r w:rsidRPr="0033548A">
        <w:rPr>
          <w:rStyle w:val="StyleUnderline"/>
          <w:highlight w:val="yellow"/>
        </w:rPr>
        <w:t xml:space="preserve"> between </w:t>
      </w:r>
      <w:r w:rsidRPr="0033548A">
        <w:rPr>
          <w:rStyle w:val="Emphasis"/>
          <w:highlight w:val="yellow"/>
        </w:rPr>
        <w:t>America's stated ideals</w:t>
      </w:r>
      <w:r w:rsidRPr="0033548A">
        <w:rPr>
          <w:rStyle w:val="StyleUnderline"/>
          <w:highlight w:val="yellow"/>
        </w:rPr>
        <w:t xml:space="preserve"> and the </w:t>
      </w:r>
      <w:r w:rsidRPr="0033548A">
        <w:rPr>
          <w:rStyle w:val="Emphasis"/>
          <w:highlight w:val="yellow"/>
        </w:rPr>
        <w:t>way those ideals have been compromised</w:t>
      </w:r>
      <w:r w:rsidRPr="0033548A">
        <w:rPr>
          <w:rStyle w:val="StyleUnderline"/>
        </w:rPr>
        <w:t xml:space="preserve"> in the pursuit of security. </w:t>
      </w:r>
      <w:r w:rsidRPr="0033548A">
        <w:rPr>
          <w:rStyle w:val="StyleUnderline"/>
          <w:highlight w:val="yellow"/>
        </w:rPr>
        <w:t xml:space="preserve">Obama has helped </w:t>
      </w:r>
      <w:r w:rsidRPr="0033548A">
        <w:rPr>
          <w:rStyle w:val="Emphasis"/>
          <w:highlight w:val="yellow"/>
        </w:rPr>
        <w:t>muddy the water for him</w:t>
      </w:r>
      <w:r w:rsidRPr="0033548A">
        <w:rPr>
          <w:rStyle w:val="StyleUnderline"/>
          <w:highlight w:val="yellow"/>
        </w:rPr>
        <w:t>.</w:t>
      </w:r>
    </w:p>
    <w:p w:rsidR="00D76A91" w:rsidRDefault="00D76A91" w:rsidP="00D76A91">
      <w:r>
        <w:t>Addressing the surveillance disclosures on Friday, Obama pointed out: "You can't have 100% security and also 100% privacy, and also zero inconvenience. We're going to have to make some choices as a society."</w:t>
      </w:r>
    </w:p>
    <w:p w:rsidR="00D76A91" w:rsidRPr="0033548A" w:rsidRDefault="00D76A91" w:rsidP="00D76A91">
      <w:pPr>
        <w:rPr>
          <w:rStyle w:val="StyleUnderline"/>
        </w:rPr>
      </w:pPr>
      <w:r>
        <w:t xml:space="preserve">The question posed by this week's revelations is whether his administration has made the right choices on behalf of American society or whether the dream of near-perfect security has taken undue precedence over the way of life the state is supposed to be securing. </w:t>
      </w:r>
      <w:r w:rsidRPr="0033548A">
        <w:rPr>
          <w:rStyle w:val="StyleUnderline"/>
        </w:rPr>
        <w:t>Translated on the world stage</w:t>
      </w:r>
      <w:r>
        <w:t xml:space="preserve"> – on which Obama must stand today – </w:t>
      </w:r>
      <w:r w:rsidRPr="0033548A">
        <w:rPr>
          <w:rStyle w:val="StyleUnderline"/>
          <w:highlight w:val="yellow"/>
        </w:rPr>
        <w:t>the question is whether the pursuit of</w:t>
      </w:r>
      <w:r w:rsidRPr="0033548A">
        <w:rPr>
          <w:rStyle w:val="StyleUnderline"/>
        </w:rPr>
        <w:t xml:space="preserve"> overwhelming </w:t>
      </w:r>
      <w:r w:rsidRPr="0033548A">
        <w:rPr>
          <w:rStyle w:val="StyleUnderline"/>
          <w:highlight w:val="yellow"/>
        </w:rPr>
        <w:t xml:space="preserve">hard power has </w:t>
      </w:r>
      <w:r w:rsidRPr="0033548A">
        <w:rPr>
          <w:rStyle w:val="Emphasis"/>
          <w:highlight w:val="yellow"/>
        </w:rPr>
        <w:t>come</w:t>
      </w:r>
      <w:r w:rsidRPr="0033548A">
        <w:rPr>
          <w:rStyle w:val="Emphasis"/>
        </w:rPr>
        <w:t xml:space="preserve"> too much </w:t>
      </w:r>
      <w:r w:rsidRPr="0033548A">
        <w:rPr>
          <w:rStyle w:val="Emphasis"/>
          <w:highlight w:val="yellow"/>
        </w:rPr>
        <w:t>at the expense of the softer variety</w:t>
      </w:r>
      <w:r w:rsidRPr="0033548A">
        <w:rPr>
          <w:rStyle w:val="StyleUnderline"/>
        </w:rPr>
        <w:t>.</w:t>
      </w:r>
    </w:p>
    <w:p w:rsidR="00D76A91" w:rsidRPr="0033548A" w:rsidRDefault="00D76A91" w:rsidP="00D76A91">
      <w:pPr>
        <w:rPr>
          <w:rStyle w:val="StyleUnderline"/>
        </w:rPr>
      </w:pPr>
      <w:r w:rsidRPr="0033548A">
        <w:rPr>
          <w:rStyle w:val="StyleUnderline"/>
          <w:highlight w:val="yellow"/>
        </w:rPr>
        <w:t>One of the</w:t>
      </w:r>
      <w:r w:rsidRPr="0033548A">
        <w:rPr>
          <w:rStyle w:val="StyleUnderline"/>
        </w:rPr>
        <w:t xml:space="preserve"> most relevant </w:t>
      </w:r>
      <w:r w:rsidRPr="0033548A">
        <w:rPr>
          <w:rStyle w:val="StyleUnderline"/>
          <w:highlight w:val="yellow"/>
        </w:rPr>
        <w:t>examples has been</w:t>
      </w:r>
      <w:r w:rsidRPr="0033548A">
        <w:rPr>
          <w:rStyle w:val="StyleUnderline"/>
        </w:rPr>
        <w:t xml:space="preserve"> the </w:t>
      </w:r>
      <w:r w:rsidRPr="0033548A">
        <w:rPr>
          <w:rStyle w:val="StyleUnderline"/>
          <w:highlight w:val="yellow"/>
        </w:rPr>
        <w:t>cyber-attacks</w:t>
      </w:r>
      <w:r w:rsidRPr="0033548A">
        <w:rPr>
          <w:rStyle w:val="StyleUnderline"/>
        </w:rPr>
        <w:t xml:space="preserve"> mounted </w:t>
      </w:r>
      <w:r w:rsidRPr="0033548A">
        <w:rPr>
          <w:rStyle w:val="StyleUnderline"/>
          <w:highlight w:val="yellow"/>
        </w:rPr>
        <w:t>on Iran</w:t>
      </w:r>
      <w:r w:rsidRPr="0033548A">
        <w:rPr>
          <w:rStyle w:val="StyleUnderline"/>
        </w:rPr>
        <w:t xml:space="preserve">, in which the US is </w:t>
      </w:r>
      <w:r w:rsidRPr="0033548A">
        <w:rPr>
          <w:rStyle w:val="Emphasis"/>
        </w:rPr>
        <w:t>widely</w:t>
      </w:r>
      <w:r w:rsidRPr="0033548A">
        <w:rPr>
          <w:rStyle w:val="StyleUnderline"/>
        </w:rPr>
        <w:t xml:space="preserve"> and </w:t>
      </w:r>
      <w:r w:rsidRPr="0033548A">
        <w:rPr>
          <w:rStyle w:val="Emphasis"/>
        </w:rPr>
        <w:t>convincingly</w:t>
      </w:r>
      <w:r w:rsidRPr="0033548A">
        <w:rPr>
          <w:rStyle w:val="StyleUnderline"/>
        </w:rPr>
        <w:t xml:space="preserve"> reported to have taken part</w:t>
      </w:r>
      <w:r>
        <w:t xml:space="preserve">, along with Israel. </w:t>
      </w:r>
      <w:r w:rsidRPr="0033548A">
        <w:t xml:space="preserve">The </w:t>
      </w:r>
      <w:proofErr w:type="spellStart"/>
      <w:r w:rsidRPr="0033548A">
        <w:t>Stuxnet</w:t>
      </w:r>
      <w:proofErr w:type="spellEnd"/>
      <w:r w:rsidRPr="0033548A">
        <w:t xml:space="preserve"> worm slipped into Iranian uranium enrichment systems may have crashed hundreds of centrifuges</w:t>
      </w:r>
      <w:r>
        <w:t xml:space="preserve">, but three years later it is clear it did nothing to halt the steady progress of the Iranian nuclear </w:t>
      </w:r>
      <w:proofErr w:type="spellStart"/>
      <w:r>
        <w:t>programme</w:t>
      </w:r>
      <w:proofErr w:type="spellEnd"/>
      <w:r>
        <w:t xml:space="preserve">. But </w:t>
      </w:r>
      <w:r w:rsidRPr="0033548A">
        <w:rPr>
          <w:rStyle w:val="StyleUnderline"/>
          <w:highlight w:val="yellow"/>
        </w:rPr>
        <w:t xml:space="preserve">it </w:t>
      </w:r>
      <w:r w:rsidRPr="0033548A">
        <w:rPr>
          <w:rStyle w:val="Emphasis"/>
          <w:highlight w:val="yellow"/>
        </w:rPr>
        <w:t>did generate a storm of controversy</w:t>
      </w:r>
      <w:r w:rsidRPr="0033548A">
        <w:rPr>
          <w:rStyle w:val="StyleUnderline"/>
        </w:rPr>
        <w:t xml:space="preserve"> over the legality of the attack. </w:t>
      </w:r>
      <w:r w:rsidRPr="0033548A">
        <w:rPr>
          <w:rStyle w:val="StyleUnderline"/>
          <w:highlight w:val="yellow"/>
        </w:rPr>
        <w:t xml:space="preserve">That controversy is a </w:t>
      </w:r>
      <w:r w:rsidRPr="0033548A">
        <w:rPr>
          <w:rStyle w:val="Emphasis"/>
          <w:highlight w:val="yellow"/>
        </w:rPr>
        <w:t>burden on Obama today</w:t>
      </w:r>
      <w:r w:rsidRPr="0033548A">
        <w:rPr>
          <w:rStyle w:val="StyleUnderline"/>
          <w:highlight w:val="yellow"/>
        </w:rPr>
        <w:t xml:space="preserve"> as he tries to convince Xi to accept </w:t>
      </w:r>
      <w:r w:rsidRPr="0033548A">
        <w:rPr>
          <w:rStyle w:val="Emphasis"/>
          <w:highlight w:val="yellow"/>
        </w:rPr>
        <w:t xml:space="preserve">strict new rules-of-the-road for cyber </w:t>
      </w:r>
      <w:proofErr w:type="spellStart"/>
      <w:r w:rsidRPr="0033548A">
        <w:rPr>
          <w:rStyle w:val="Emphasis"/>
          <w:highlight w:val="yellow"/>
        </w:rPr>
        <w:t>behaviour</w:t>
      </w:r>
      <w:proofErr w:type="spellEnd"/>
      <w:r w:rsidRPr="0033548A">
        <w:rPr>
          <w:rStyle w:val="StyleUnderline"/>
          <w:highlight w:val="yellow"/>
        </w:rPr>
        <w:t>.</w:t>
      </w:r>
    </w:p>
    <w:p w:rsidR="00D76A91" w:rsidRPr="00D76A91" w:rsidRDefault="00D76A91" w:rsidP="00D76A91">
      <w:r>
        <w:t xml:space="preserve">Similarly, </w:t>
      </w:r>
      <w:r w:rsidRPr="0033548A">
        <w:rPr>
          <w:rStyle w:val="StyleUnderline"/>
          <w:highlight w:val="yellow"/>
        </w:rPr>
        <w:t>the row over the</w:t>
      </w:r>
      <w:r>
        <w:t xml:space="preserve"> US </w:t>
      </w:r>
      <w:r w:rsidRPr="0033548A">
        <w:rPr>
          <w:rStyle w:val="StyleUnderline"/>
          <w:highlight w:val="yellow"/>
        </w:rPr>
        <w:t>N</w:t>
      </w:r>
      <w:r>
        <w:t xml:space="preserve">ational </w:t>
      </w:r>
      <w:r w:rsidRPr="0033548A">
        <w:rPr>
          <w:rStyle w:val="StyleUnderline"/>
          <w:highlight w:val="yellow"/>
        </w:rPr>
        <w:t>S</w:t>
      </w:r>
      <w:r>
        <w:t xml:space="preserve">ecurity </w:t>
      </w:r>
      <w:r w:rsidRPr="0033548A">
        <w:rPr>
          <w:rStyle w:val="StyleUnderline"/>
          <w:highlight w:val="yellow"/>
        </w:rPr>
        <w:t>A</w:t>
      </w:r>
      <w:r>
        <w:t xml:space="preserve">gency's </w:t>
      </w:r>
      <w:r w:rsidRPr="0033548A">
        <w:rPr>
          <w:rStyle w:val="StyleUnderline"/>
          <w:highlight w:val="yellow"/>
        </w:rPr>
        <w:t>collection of telephone data and the tapping into the computer systems</w:t>
      </w:r>
      <w:r w:rsidRPr="0033548A">
        <w:rPr>
          <w:rStyle w:val="StyleUnderline"/>
        </w:rPr>
        <w:t xml:space="preserve"> of US internet providers</w:t>
      </w:r>
      <w:r>
        <w:t xml:space="preserve"> under the Prism program </w:t>
      </w:r>
      <w:r w:rsidRPr="0033548A">
        <w:rPr>
          <w:rStyle w:val="Emphasis"/>
          <w:highlight w:val="yellow"/>
        </w:rPr>
        <w:t>hamstrings Washington</w:t>
      </w:r>
      <w:r w:rsidRPr="0033548A">
        <w:rPr>
          <w:rStyle w:val="StyleUnderline"/>
          <w:highlight w:val="yellow"/>
        </w:rPr>
        <w:t xml:space="preserve"> when it tries to set global norms</w:t>
      </w:r>
      <w:r>
        <w:t xml:space="preserve"> for internet freedom and privacy, just as the continued existence of the Guantánamo prison camp hampers the US government's efforts to set standards for basic human rights.</w:t>
      </w:r>
    </w:p>
    <w:p w:rsidR="00CF11E9" w:rsidRDefault="00CF11E9" w:rsidP="0077744A">
      <w:pPr>
        <w:pStyle w:val="Heading3"/>
      </w:pPr>
      <w:r>
        <w:t>Extend: “No Impact Uniqueness”</w:t>
      </w:r>
    </w:p>
    <w:p w:rsidR="00454B08" w:rsidRDefault="00B85349" w:rsidP="00454B08">
      <w:pPr>
        <w:pStyle w:val="Heading4"/>
      </w:pPr>
      <w:r>
        <w:t xml:space="preserve">The total number of incidents between the US and China is </w:t>
      </w:r>
      <w:r w:rsidRPr="00B85349">
        <w:rPr>
          <w:u w:val="single"/>
        </w:rPr>
        <w:t>rapidly decreasing</w:t>
      </w:r>
      <w:r>
        <w:t xml:space="preserve">. China is </w:t>
      </w:r>
      <w:r w:rsidRPr="00B85349">
        <w:rPr>
          <w:u w:val="single"/>
        </w:rPr>
        <w:t xml:space="preserve">dismantling most of </w:t>
      </w:r>
      <w:proofErr w:type="gramStart"/>
      <w:r w:rsidRPr="00B85349">
        <w:rPr>
          <w:u w:val="single"/>
        </w:rPr>
        <w:t>their</w:t>
      </w:r>
      <w:proofErr w:type="gramEnd"/>
      <w:r w:rsidRPr="00B85349">
        <w:rPr>
          <w:u w:val="single"/>
        </w:rPr>
        <w:t xml:space="preserve"> cyberattack network</w:t>
      </w:r>
      <w:r>
        <w:t xml:space="preserve">. The impact didn’t occur during </w:t>
      </w:r>
      <w:r w:rsidRPr="00B85349">
        <w:rPr>
          <w:u w:val="single"/>
        </w:rPr>
        <w:t>much higher frequencies of hacking</w:t>
      </w:r>
      <w:r>
        <w:t xml:space="preserve">, so it </w:t>
      </w:r>
      <w:r w:rsidRPr="00B85349">
        <w:rPr>
          <w:u w:val="single"/>
        </w:rPr>
        <w:t>won’t occur now</w:t>
      </w:r>
      <w:r>
        <w:t xml:space="preserve"> — that’s </w:t>
      </w:r>
      <w:proofErr w:type="spellStart"/>
      <w:r>
        <w:t>Gady</w:t>
      </w:r>
      <w:proofErr w:type="spellEnd"/>
      <w:r>
        <w:t xml:space="preserve">. </w:t>
      </w:r>
    </w:p>
    <w:p w:rsidR="00454B08" w:rsidRPr="00454B08" w:rsidRDefault="00454B08" w:rsidP="00454B08"/>
    <w:p w:rsidR="00CF11E9" w:rsidRDefault="00CF11E9" w:rsidP="00CF11E9">
      <w:pPr>
        <w:pStyle w:val="Heading4"/>
      </w:pPr>
      <w:r>
        <w:t xml:space="preserve">Sanction threats reduced Chinese cyber-attacks by </w:t>
      </w:r>
      <w:r w:rsidRPr="00056764">
        <w:rPr>
          <w:u w:val="single"/>
        </w:rPr>
        <w:t>90 percent</w:t>
      </w:r>
      <w:r>
        <w:t xml:space="preserve"> — recent reports confirm</w:t>
      </w:r>
    </w:p>
    <w:p w:rsidR="00CF11E9" w:rsidRDefault="00CF11E9" w:rsidP="00CF11E9">
      <w:proofErr w:type="spellStart"/>
      <w:r w:rsidRPr="00056764">
        <w:rPr>
          <w:rStyle w:val="Style13ptBold"/>
        </w:rPr>
        <w:t>Uchill</w:t>
      </w:r>
      <w:proofErr w:type="spellEnd"/>
      <w:r w:rsidRPr="00056764">
        <w:rPr>
          <w:rStyle w:val="Style13ptBold"/>
        </w:rPr>
        <w:t xml:space="preserve"> 16</w:t>
      </w:r>
      <w:r>
        <w:t xml:space="preserve"> — Joe </w:t>
      </w:r>
      <w:proofErr w:type="spellStart"/>
      <w:r>
        <w:t>Uchill</w:t>
      </w:r>
      <w:proofErr w:type="spellEnd"/>
      <w:r>
        <w:t xml:space="preserve">, the first Mark Clayton Fellow in Cybersecurity, is a one-time applied mathematician, 2016 ("Obama administration confirms drop in Chinese </w:t>
      </w:r>
      <w:proofErr w:type="spellStart"/>
      <w:r>
        <w:t>cyber attacks</w:t>
      </w:r>
      <w:proofErr w:type="spellEnd"/>
      <w:r>
        <w:t xml:space="preserve">," </w:t>
      </w:r>
      <w:r w:rsidRPr="00056764">
        <w:rPr>
          <w:i/>
        </w:rPr>
        <w:t>The Hill</w:t>
      </w:r>
      <w:r>
        <w:t>, June 28</w:t>
      </w:r>
      <w:r w:rsidRPr="00056764">
        <w:rPr>
          <w:vertAlign w:val="superscript"/>
        </w:rPr>
        <w:t>th</w:t>
      </w:r>
      <w:r>
        <w:t>, Available Online at http://thehill.com/policy/cybersecurity/285153-obama-administration-confirms-drop-in-chinese-cyber-attacks, Accessed 06-29-2016, AS)</w:t>
      </w:r>
    </w:p>
    <w:p w:rsidR="00CF11E9" w:rsidRDefault="00CF11E9" w:rsidP="00CF11E9">
      <w:r w:rsidRPr="00C41036">
        <w:rPr>
          <w:rStyle w:val="Emphasis"/>
          <w:highlight w:val="yellow"/>
        </w:rPr>
        <w:t>A top Obama administration official on Tuesday confirmed private sector reports that Chinese hacking had plummeted in the past year</w:t>
      </w:r>
      <w:r>
        <w:t>.</w:t>
      </w:r>
    </w:p>
    <w:p w:rsidR="00CF11E9" w:rsidRDefault="00CF11E9" w:rsidP="00CF11E9">
      <w:r>
        <w:t xml:space="preserve">“It seems like </w:t>
      </w:r>
      <w:r w:rsidRPr="00C41036">
        <w:rPr>
          <w:rStyle w:val="StyleUnderline"/>
          <w:highlight w:val="yellow"/>
        </w:rPr>
        <w:t>there has been a change in activity</w:t>
      </w:r>
      <w:r w:rsidRPr="00056764">
        <w:rPr>
          <w:rStyle w:val="StyleUnderline"/>
        </w:rPr>
        <w:t xml:space="preserve">,” U.S. </w:t>
      </w:r>
      <w:r w:rsidRPr="00C41036">
        <w:rPr>
          <w:rStyle w:val="StyleUnderline"/>
          <w:highlight w:val="yellow"/>
        </w:rPr>
        <w:t>Assistant Attorney General</w:t>
      </w:r>
      <w:r w:rsidRPr="00056764">
        <w:rPr>
          <w:rStyle w:val="StyleUnderline"/>
        </w:rPr>
        <w:t xml:space="preserve"> John </w:t>
      </w:r>
      <w:r w:rsidRPr="00C41036">
        <w:rPr>
          <w:rStyle w:val="StyleUnderline"/>
          <w:highlight w:val="yellow"/>
        </w:rPr>
        <w:t>Carlin told a crowd at</w:t>
      </w:r>
      <w:r w:rsidRPr="00056764">
        <w:rPr>
          <w:rStyle w:val="StyleUnderline"/>
        </w:rPr>
        <w:t xml:space="preserve"> a </w:t>
      </w:r>
      <w:r w:rsidRPr="00C41036">
        <w:rPr>
          <w:rStyle w:val="StyleUnderline"/>
          <w:highlight w:val="yellow"/>
        </w:rPr>
        <w:t>C</w:t>
      </w:r>
      <w:r w:rsidRPr="00056764">
        <w:rPr>
          <w:rStyle w:val="StyleUnderline"/>
        </w:rPr>
        <w:t xml:space="preserve">enter for </w:t>
      </w:r>
      <w:r w:rsidRPr="00C41036">
        <w:rPr>
          <w:rStyle w:val="StyleUnderline"/>
          <w:highlight w:val="yellow"/>
        </w:rPr>
        <w:t>S</w:t>
      </w:r>
      <w:r w:rsidRPr="00056764">
        <w:rPr>
          <w:rStyle w:val="StyleUnderline"/>
        </w:rPr>
        <w:t xml:space="preserve">trategic and </w:t>
      </w:r>
      <w:r w:rsidRPr="00C41036">
        <w:rPr>
          <w:rStyle w:val="StyleUnderline"/>
          <w:highlight w:val="yellow"/>
        </w:rPr>
        <w:t>I</w:t>
      </w:r>
      <w:r w:rsidRPr="00056764">
        <w:rPr>
          <w:rStyle w:val="StyleUnderline"/>
        </w:rPr>
        <w:t xml:space="preserve">nternational </w:t>
      </w:r>
      <w:r w:rsidRPr="00C41036">
        <w:rPr>
          <w:rStyle w:val="StyleUnderline"/>
          <w:highlight w:val="yellow"/>
        </w:rPr>
        <w:t>S</w:t>
      </w:r>
      <w:r w:rsidRPr="00056764">
        <w:rPr>
          <w:rStyle w:val="StyleUnderline"/>
        </w:rPr>
        <w:t>tudies event</w:t>
      </w:r>
      <w:r>
        <w:t>. “There is a debate as to how long lasting it might be, but there has been a change”</w:t>
      </w:r>
    </w:p>
    <w:p w:rsidR="00CF11E9" w:rsidRDefault="00CF11E9" w:rsidP="00CF11E9">
      <w:r>
        <w:t xml:space="preserve">Last week, the security firm FireEye reported that </w:t>
      </w:r>
      <w:r w:rsidRPr="00C41036">
        <w:rPr>
          <w:rStyle w:val="StyleUnderline"/>
          <w:highlight w:val="yellow"/>
        </w:rPr>
        <w:t xml:space="preserve">attacks from China-based groups may </w:t>
      </w:r>
      <w:r w:rsidRPr="00C41036">
        <w:rPr>
          <w:rStyle w:val="Emphasis"/>
          <w:highlight w:val="yellow"/>
        </w:rPr>
        <w:t>have dropped as much as 90 percent over the last two years</w:t>
      </w:r>
      <w:r>
        <w:t>.</w:t>
      </w:r>
    </w:p>
    <w:p w:rsidR="00CF11E9" w:rsidRDefault="00CF11E9" w:rsidP="00CF11E9">
      <w:r>
        <w:t xml:space="preserve">Carlin also predicted that </w:t>
      </w:r>
      <w:r w:rsidRPr="00C41036">
        <w:rPr>
          <w:rStyle w:val="StyleUnderline"/>
          <w:highlight w:val="yellow"/>
        </w:rPr>
        <w:t>hacking sanctions against other countries – which were outlined in an executive order in April of last year but have never be enforced –  would begin being a more commonplace occurrence</w:t>
      </w:r>
      <w:r w:rsidRPr="00C41036">
        <w:rPr>
          <w:highlight w:val="yellow"/>
        </w:rPr>
        <w:t>.</w:t>
      </w:r>
      <w:r>
        <w:t xml:space="preserve"> </w:t>
      </w:r>
      <w:r w:rsidRPr="00056764">
        <w:rPr>
          <w:rStyle w:val="StyleUnderline"/>
        </w:rPr>
        <w:t>The order gives the secretary of the Treasury, "in consultation with the Attorney General and the Secretary of State," the ability to impose sanctions.</w:t>
      </w:r>
      <w:r>
        <w:t xml:space="preserve"> </w:t>
      </w:r>
    </w:p>
    <w:p w:rsidR="00CF11E9" w:rsidRPr="00A70482" w:rsidRDefault="00CF11E9" w:rsidP="00CF11E9">
      <w:r>
        <w:t xml:space="preserve">“If we’re going to have the world where the norm is enforced, once we start using it, it has to become a regular part of business,” he said. </w:t>
      </w:r>
    </w:p>
    <w:p w:rsidR="00CF11E9" w:rsidRPr="00CF11E9" w:rsidRDefault="00CF11E9" w:rsidP="00CF11E9"/>
    <w:p w:rsidR="0033548A" w:rsidRDefault="0033548A">
      <w:pPr>
        <w:pStyle w:val="Heading3"/>
      </w:pPr>
      <w:r>
        <w:t>Extend: “Norms Fail”</w:t>
      </w:r>
    </w:p>
    <w:p w:rsidR="00247704" w:rsidRDefault="00247704" w:rsidP="00247704">
      <w:pPr>
        <w:pStyle w:val="Heading4"/>
      </w:pPr>
      <w:r w:rsidRPr="00247704">
        <w:rPr>
          <w:u w:val="single"/>
        </w:rPr>
        <w:t xml:space="preserve">Norms Fail </w:t>
      </w:r>
      <w:r>
        <w:t xml:space="preserve">— there is </w:t>
      </w:r>
      <w:r w:rsidRPr="00247704">
        <w:rPr>
          <w:u w:val="single"/>
        </w:rPr>
        <w:t>no guarantee</w:t>
      </w:r>
      <w:r>
        <w:t xml:space="preserve"> that countries will comply with norms because of </w:t>
      </w:r>
      <w:r w:rsidRPr="00247704">
        <w:rPr>
          <w:u w:val="single"/>
        </w:rPr>
        <w:t>lack of attribution capacity and enforcement mechanism</w:t>
      </w:r>
      <w:r>
        <w:t xml:space="preserve">. Entrenched interests in global militaries and governments are </w:t>
      </w:r>
      <w:r w:rsidRPr="00247704">
        <w:rPr>
          <w:u w:val="single"/>
        </w:rPr>
        <w:t>strongly against cyber-disarmament</w:t>
      </w:r>
      <w:r>
        <w:t xml:space="preserve">. Countries will either </w:t>
      </w:r>
      <w:r w:rsidRPr="00247704">
        <w:rPr>
          <w:u w:val="single"/>
        </w:rPr>
        <w:t>openly refuse to comply</w:t>
      </w:r>
      <w:r>
        <w:t xml:space="preserve"> or </w:t>
      </w:r>
      <w:r w:rsidRPr="00247704">
        <w:rPr>
          <w:u w:val="single"/>
        </w:rPr>
        <w:t>will go underground</w:t>
      </w:r>
      <w:r>
        <w:t xml:space="preserve">, making attacks </w:t>
      </w:r>
      <w:r w:rsidRPr="00247704">
        <w:rPr>
          <w:u w:val="single"/>
        </w:rPr>
        <w:t>more untraceable</w:t>
      </w:r>
      <w:r>
        <w:t xml:space="preserve"> — that’s Stevens. </w:t>
      </w:r>
    </w:p>
    <w:p w:rsidR="00247704" w:rsidRPr="00247704" w:rsidRDefault="00247704" w:rsidP="00247704"/>
    <w:p w:rsidR="008C7CC9" w:rsidRDefault="00162819" w:rsidP="00C73B03">
      <w:pPr>
        <w:pStyle w:val="Heading4"/>
      </w:pPr>
      <w:r>
        <w:rPr>
          <w:u w:val="single"/>
        </w:rPr>
        <w:t>Norms with China F</w:t>
      </w:r>
      <w:r w:rsidR="00C73B03" w:rsidRPr="00C73B03">
        <w:rPr>
          <w:u w:val="single"/>
        </w:rPr>
        <w:t>ail</w:t>
      </w:r>
      <w:r w:rsidR="00C73B03">
        <w:t xml:space="preserve"> — differing ideals </w:t>
      </w:r>
      <w:r w:rsidR="00C73B03" w:rsidRPr="00C73B03">
        <w:rPr>
          <w:u w:val="single"/>
        </w:rPr>
        <w:t>make them meaningless</w:t>
      </w:r>
      <w:r w:rsidR="00C73B03">
        <w:t xml:space="preserve">. </w:t>
      </w:r>
    </w:p>
    <w:p w:rsidR="00C73B03" w:rsidRPr="00C73B03" w:rsidRDefault="00C73B03" w:rsidP="00C73B03">
      <w:proofErr w:type="spellStart"/>
      <w:r w:rsidRPr="00C73B03">
        <w:rPr>
          <w:rStyle w:val="Style13ptBold"/>
        </w:rPr>
        <w:t>Inserra</w:t>
      </w:r>
      <w:proofErr w:type="spellEnd"/>
      <w:r w:rsidRPr="00C73B03">
        <w:rPr>
          <w:rStyle w:val="Style13ptBold"/>
        </w:rPr>
        <w:t xml:space="preserve"> 15</w:t>
      </w:r>
      <w:r>
        <w:t xml:space="preserve"> — David </w:t>
      </w:r>
      <w:proofErr w:type="spellStart"/>
      <w:r>
        <w:t>Inserra</w:t>
      </w:r>
      <w:proofErr w:type="spellEnd"/>
      <w:r>
        <w:t xml:space="preserve">, Policy Analyst in Cybersecurity at the Heritage Foundation, 2015 (“4 Highlights </w:t>
      </w:r>
      <w:proofErr w:type="gramStart"/>
      <w:r>
        <w:t>From</w:t>
      </w:r>
      <w:proofErr w:type="gramEnd"/>
      <w:r>
        <w:t xml:space="preserve"> Obama’s Ridiculous Cyber Agreement With China,” </w:t>
      </w:r>
      <w:r>
        <w:rPr>
          <w:i/>
        </w:rPr>
        <w:t xml:space="preserve">The Daily Signal, </w:t>
      </w:r>
      <w:r>
        <w:t>September 29</w:t>
      </w:r>
      <w:r w:rsidRPr="00C73B03">
        <w:rPr>
          <w:vertAlign w:val="superscript"/>
        </w:rPr>
        <w:t>th</w:t>
      </w:r>
      <w:r>
        <w:t>, Accessible Online at</w:t>
      </w:r>
      <w:r>
        <w:rPr>
          <w:i/>
        </w:rPr>
        <w:t xml:space="preserve"> </w:t>
      </w:r>
      <w:hyperlink r:id="rId21" w:history="1">
        <w:r w:rsidRPr="00AF081A">
          <w:rPr>
            <w:rStyle w:val="Hyperlink"/>
          </w:rPr>
          <w:t>http://dailysignal.com/2015/09/29/4-highlights-from-obamas-ridiculous-cyber-agreement-with-china/</w:t>
        </w:r>
      </w:hyperlink>
      <w:r>
        <w:t>, Accessed On 07-01-2016)</w:t>
      </w:r>
    </w:p>
    <w:p w:rsidR="008C7CC9" w:rsidRPr="00C73B03" w:rsidRDefault="00C73B03" w:rsidP="008C7CC9">
      <w:pPr>
        <w:rPr>
          <w:rStyle w:val="StyleUnderline"/>
        </w:rPr>
      </w:pPr>
      <w:r>
        <w:t xml:space="preserve">3. </w:t>
      </w:r>
      <w:r w:rsidR="008C7CC9" w:rsidRPr="00C73B03">
        <w:rPr>
          <w:rStyle w:val="StyleUnderline"/>
        </w:rPr>
        <w:t>Both sides are committed to</w:t>
      </w:r>
      <w:r w:rsidR="008C7CC9">
        <w:t xml:space="preserve"> making common effort to further identify and promote </w:t>
      </w:r>
      <w:r w:rsidR="008C7CC9" w:rsidRPr="00C73B03">
        <w:rPr>
          <w:rStyle w:val="StyleUnderline"/>
        </w:rPr>
        <w:t>appropriate norms of state behavior in cyberspace within the international community.</w:t>
      </w:r>
    </w:p>
    <w:p w:rsidR="008C7CC9" w:rsidRPr="00C73B03" w:rsidRDefault="008C7CC9" w:rsidP="008C7CC9">
      <w:pPr>
        <w:rPr>
          <w:rStyle w:val="StyleUnderline"/>
        </w:rPr>
      </w:pPr>
      <w:r w:rsidRPr="00C73B03">
        <w:rPr>
          <w:rStyle w:val="StyleUnderline"/>
          <w:highlight w:val="yellow"/>
        </w:rPr>
        <w:t>This</w:t>
      </w:r>
      <w:r w:rsidRPr="00C73B03">
        <w:rPr>
          <w:rStyle w:val="StyleUnderline"/>
        </w:rPr>
        <w:t xml:space="preserve"> point </w:t>
      </w:r>
      <w:r w:rsidRPr="00C73B03">
        <w:rPr>
          <w:rStyle w:val="StyleUnderline"/>
          <w:highlight w:val="yellow"/>
        </w:rPr>
        <w:t xml:space="preserve">underscores how little the U.S. understands with whom it is negotiating. The Chinese have a </w:t>
      </w:r>
      <w:r w:rsidRPr="00C73B03">
        <w:rPr>
          <w:rStyle w:val="Emphasis"/>
          <w:highlight w:val="yellow"/>
        </w:rPr>
        <w:t>dramatically different view of cyberspace and warfare</w:t>
      </w:r>
      <w:r w:rsidRPr="00C73B03">
        <w:rPr>
          <w:rStyle w:val="StyleUnderline"/>
        </w:rPr>
        <w:t xml:space="preserve">. For them, their </w:t>
      </w:r>
      <w:r w:rsidRPr="00C73B03">
        <w:rPr>
          <w:rStyle w:val="StyleUnderline"/>
          <w:highlight w:val="yellow"/>
        </w:rPr>
        <w:t>cyber operations</w:t>
      </w:r>
      <w:r w:rsidRPr="00C73B03">
        <w:rPr>
          <w:rStyle w:val="StyleUnderline"/>
        </w:rPr>
        <w:t xml:space="preserve">, ranging from the economic to the more traditional government espionage, </w:t>
      </w:r>
      <w:r w:rsidRPr="00C73B03">
        <w:rPr>
          <w:rStyle w:val="StyleUnderline"/>
          <w:highlight w:val="yellow"/>
        </w:rPr>
        <w:t xml:space="preserve">are just </w:t>
      </w:r>
      <w:r w:rsidRPr="00C73B03">
        <w:rPr>
          <w:rStyle w:val="Emphasis"/>
          <w:highlight w:val="yellow"/>
        </w:rPr>
        <w:t>parts of their larger warfare strategy</w:t>
      </w:r>
      <w:r w:rsidRPr="00C73B03">
        <w:rPr>
          <w:rStyle w:val="StyleUnderline"/>
        </w:rPr>
        <w:t xml:space="preserve"> during peacetime. On a domestic level, </w:t>
      </w:r>
      <w:r w:rsidRPr="00C73B03">
        <w:rPr>
          <w:rStyle w:val="StyleUnderline"/>
          <w:highlight w:val="yellow"/>
        </w:rPr>
        <w:t xml:space="preserve">the U.S. believes the Internet is a tool that </w:t>
      </w:r>
      <w:r w:rsidRPr="00C73B03">
        <w:rPr>
          <w:rStyle w:val="Emphasis"/>
          <w:highlight w:val="yellow"/>
        </w:rPr>
        <w:t>enriches commerce and freedom</w:t>
      </w:r>
      <w:r w:rsidRPr="00C73B03">
        <w:rPr>
          <w:rStyle w:val="StyleUnderline"/>
          <w:highlight w:val="yellow"/>
        </w:rPr>
        <w:t xml:space="preserve">, while the Chinese government </w:t>
      </w:r>
      <w:r w:rsidRPr="00C73B03">
        <w:rPr>
          <w:rStyle w:val="Emphasis"/>
          <w:highlight w:val="yellow"/>
        </w:rPr>
        <w:t>fears the Internet for the same reasons</w:t>
      </w:r>
      <w:r w:rsidRPr="00C73B03">
        <w:rPr>
          <w:rStyle w:val="StyleUnderline"/>
          <w:highlight w:val="yellow"/>
        </w:rPr>
        <w:t>.</w:t>
      </w:r>
    </w:p>
    <w:p w:rsidR="008C7CC9" w:rsidRPr="00C73B03" w:rsidRDefault="008C7CC9" w:rsidP="008C7CC9">
      <w:pPr>
        <w:rPr>
          <w:rStyle w:val="StyleUnderline"/>
        </w:rPr>
      </w:pPr>
      <w:r w:rsidRPr="00C73B03">
        <w:rPr>
          <w:rStyle w:val="StyleUnderline"/>
          <w:highlight w:val="yellow"/>
        </w:rPr>
        <w:t>Norm development</w:t>
      </w:r>
      <w:r>
        <w:t xml:space="preserve"> (agreeing that certain types of behavior are wrong) </w:t>
      </w:r>
      <w:r w:rsidRPr="00C73B03">
        <w:rPr>
          <w:rStyle w:val="StyleUnderline"/>
          <w:highlight w:val="yellow"/>
        </w:rPr>
        <w:t xml:space="preserve">may constrain actors who all </w:t>
      </w:r>
      <w:r w:rsidRPr="00C73B03">
        <w:rPr>
          <w:rStyle w:val="Emphasis"/>
          <w:highlight w:val="yellow"/>
        </w:rPr>
        <w:t>agree to core principles</w:t>
      </w:r>
      <w:r w:rsidRPr="00C73B03">
        <w:rPr>
          <w:rStyle w:val="StyleUnderline"/>
          <w:highlight w:val="yellow"/>
        </w:rPr>
        <w:t xml:space="preserve">, but when coming from </w:t>
      </w:r>
      <w:r w:rsidRPr="00C73B03">
        <w:rPr>
          <w:rStyle w:val="Emphasis"/>
          <w:highlight w:val="yellow"/>
        </w:rPr>
        <w:t>such radically different places</w:t>
      </w:r>
      <w:r w:rsidRPr="00C73B03">
        <w:rPr>
          <w:rStyle w:val="StyleUnderline"/>
          <w:highlight w:val="yellow"/>
        </w:rPr>
        <w:t xml:space="preserve">, </w:t>
      </w:r>
      <w:r w:rsidRPr="00C73B03">
        <w:rPr>
          <w:rStyle w:val="Emphasis"/>
          <w:highlight w:val="yellow"/>
        </w:rPr>
        <w:t>norm development is meaningless</w:t>
      </w:r>
      <w:r w:rsidRPr="00C73B03">
        <w:rPr>
          <w:rStyle w:val="StyleUnderline"/>
          <w:highlight w:val="yellow"/>
        </w:rPr>
        <w:t>.</w:t>
      </w:r>
    </w:p>
    <w:p w:rsidR="008C7CC9" w:rsidRPr="008C7CC9" w:rsidRDefault="008C7CC9" w:rsidP="008C7CC9"/>
    <w:p w:rsidR="009408F8" w:rsidRPr="009408F8" w:rsidRDefault="009408F8" w:rsidP="009408F8">
      <w:pPr>
        <w:pStyle w:val="Heading4"/>
      </w:pPr>
      <w:proofErr w:type="spellStart"/>
      <w:r>
        <w:t>Cybernorm</w:t>
      </w:r>
      <w:proofErr w:type="spellEnd"/>
      <w:r>
        <w:t xml:space="preserve"> development </w:t>
      </w:r>
      <w:r>
        <w:rPr>
          <w:u w:val="single"/>
        </w:rPr>
        <w:t>do</w:t>
      </w:r>
      <w:r w:rsidR="00247704">
        <w:rPr>
          <w:u w:val="single"/>
        </w:rPr>
        <w:t>es</w:t>
      </w:r>
      <w:r>
        <w:rPr>
          <w:u w:val="single"/>
        </w:rPr>
        <w:t xml:space="preserve">n’t prevent attacks. </w:t>
      </w:r>
    </w:p>
    <w:p w:rsidR="0033548A" w:rsidRPr="009408F8" w:rsidRDefault="009408F8" w:rsidP="0033548A">
      <w:r w:rsidRPr="009408F8">
        <w:rPr>
          <w:rStyle w:val="Style13ptBold"/>
        </w:rPr>
        <w:t>Segal 11</w:t>
      </w:r>
      <w:r>
        <w:t xml:space="preserve"> — </w:t>
      </w:r>
      <w:r w:rsidR="0033548A">
        <w:t xml:space="preserve">Adam Segal, Ira A. </w:t>
      </w:r>
      <w:proofErr w:type="spellStart"/>
      <w:r w:rsidR="0033548A">
        <w:t>Lipman</w:t>
      </w:r>
      <w:proofErr w:type="spellEnd"/>
      <w:r w:rsidR="0033548A">
        <w:t xml:space="preserve"> Chair in Emerging Technologies and National Security and Director of the Digital and Cyberspace Policy Program</w:t>
      </w:r>
      <w:r>
        <w:t xml:space="preserve"> at the Council on Foreign Relations, Ph.D. in Government from Cornell University, M.A. in International Relations from Tufts University, B.A. in Government from Cornell University, 2011 (“Cyberspace Governance: The Next Step,” </w:t>
      </w:r>
      <w:r>
        <w:rPr>
          <w:i/>
        </w:rPr>
        <w:t xml:space="preserve">Council on Foreign Relations, </w:t>
      </w:r>
      <w:r>
        <w:t xml:space="preserve">March, Accessible Online at </w:t>
      </w:r>
      <w:hyperlink r:id="rId22" w:history="1">
        <w:r w:rsidRPr="00AF081A">
          <w:rPr>
            <w:rStyle w:val="Hyperlink"/>
          </w:rPr>
          <w:t>http://www.cfr.org/cybersecurity/cyberspace-governance-next-step/p24397</w:t>
        </w:r>
      </w:hyperlink>
      <w:r>
        <w:t>, Accessed On 07-01-2016)</w:t>
      </w:r>
    </w:p>
    <w:p w:rsidR="0033548A" w:rsidRPr="009408F8" w:rsidRDefault="0033548A" w:rsidP="0033548A">
      <w:pPr>
        <w:rPr>
          <w:rStyle w:val="StyleUnderline"/>
        </w:rPr>
      </w:pPr>
      <w:r w:rsidRPr="009408F8">
        <w:t xml:space="preserve">International cooperation is necessary, but some </w:t>
      </w:r>
      <w:r w:rsidRPr="009408F8">
        <w:rPr>
          <w:rStyle w:val="StyleUnderline"/>
          <w:highlight w:val="yellow"/>
        </w:rPr>
        <w:t>fundamental characteristics of cyberspace make</w:t>
      </w:r>
      <w:r w:rsidRPr="009408F8">
        <w:rPr>
          <w:rStyle w:val="StyleUnderline"/>
        </w:rPr>
        <w:t xml:space="preserve"> traditional arms control </w:t>
      </w:r>
      <w:r w:rsidRPr="009408F8">
        <w:rPr>
          <w:rStyle w:val="StyleUnderline"/>
          <w:highlight w:val="yellow"/>
        </w:rPr>
        <w:t xml:space="preserve">agreements </w:t>
      </w:r>
      <w:r w:rsidRPr="009408F8">
        <w:rPr>
          <w:rStyle w:val="Emphasis"/>
          <w:highlight w:val="yellow"/>
        </w:rPr>
        <w:t>unlikely</w:t>
      </w:r>
      <w:r w:rsidRPr="009408F8">
        <w:rPr>
          <w:rStyle w:val="StyleUnderline"/>
          <w:highlight w:val="yellow"/>
        </w:rPr>
        <w:t xml:space="preserve">. The technologies used in most attacks are </w:t>
      </w:r>
      <w:r w:rsidRPr="009408F8">
        <w:rPr>
          <w:rStyle w:val="Emphasis"/>
          <w:highlight w:val="yellow"/>
        </w:rPr>
        <w:t>commercial</w:t>
      </w:r>
      <w:r w:rsidRPr="009408F8">
        <w:rPr>
          <w:rStyle w:val="StyleUnderline"/>
          <w:highlight w:val="yellow"/>
        </w:rPr>
        <w:t xml:space="preserve"> and </w:t>
      </w:r>
      <w:r w:rsidRPr="009408F8">
        <w:rPr>
          <w:rStyle w:val="Emphasis"/>
          <w:highlight w:val="yellow"/>
        </w:rPr>
        <w:t>widely available</w:t>
      </w:r>
      <w:r w:rsidRPr="009408F8">
        <w:rPr>
          <w:rStyle w:val="StyleUnderline"/>
          <w:highlight w:val="yellow"/>
        </w:rPr>
        <w:t xml:space="preserve">. Attacks can be </w:t>
      </w:r>
      <w:r w:rsidRPr="009408F8">
        <w:rPr>
          <w:rStyle w:val="Emphasis"/>
          <w:highlight w:val="yellow"/>
        </w:rPr>
        <w:t>masked</w:t>
      </w:r>
      <w:r w:rsidRPr="009408F8">
        <w:rPr>
          <w:rStyle w:val="StyleUnderline"/>
          <w:highlight w:val="yellow"/>
        </w:rPr>
        <w:t xml:space="preserve"> and </w:t>
      </w:r>
      <w:r w:rsidRPr="009408F8">
        <w:rPr>
          <w:rStyle w:val="Emphasis"/>
          <w:highlight w:val="yellow"/>
        </w:rPr>
        <w:t>routed across several networks</w:t>
      </w:r>
      <w:r w:rsidRPr="009408F8">
        <w:rPr>
          <w:rStyle w:val="StyleUnderline"/>
        </w:rPr>
        <w:t xml:space="preserve">, </w:t>
      </w:r>
      <w:r w:rsidRPr="009408F8">
        <w:rPr>
          <w:rStyle w:val="Emphasis"/>
        </w:rPr>
        <w:t>obscuring</w:t>
      </w:r>
      <w:r w:rsidRPr="009408F8">
        <w:rPr>
          <w:rStyle w:val="StyleUnderline"/>
        </w:rPr>
        <w:t xml:space="preserve"> whether they are the work of independently operating "patriotic hackers,"</w:t>
      </w:r>
      <w:r w:rsidRPr="009408F8">
        <w:t xml:space="preserve"> criminal groups, an official security agency, bored teenagers, or some combination of all four.</w:t>
      </w:r>
      <w:r w:rsidRPr="003D18E6">
        <w:t xml:space="preserve"> </w:t>
      </w:r>
      <w:r w:rsidRPr="009408F8">
        <w:rPr>
          <w:rStyle w:val="StyleUnderline"/>
          <w:highlight w:val="yellow"/>
        </w:rPr>
        <w:t xml:space="preserve">This problem of attribution </w:t>
      </w:r>
      <w:r w:rsidRPr="009408F8">
        <w:rPr>
          <w:rStyle w:val="Emphasis"/>
          <w:highlight w:val="yellow"/>
        </w:rPr>
        <w:t>undermines verification</w:t>
      </w:r>
      <w:r w:rsidRPr="009408F8">
        <w:rPr>
          <w:rStyle w:val="StyleUnderline"/>
          <w:highlight w:val="yellow"/>
        </w:rPr>
        <w:t xml:space="preserve">; signatories to any agreement would have </w:t>
      </w:r>
      <w:r w:rsidRPr="009408F8">
        <w:rPr>
          <w:rStyle w:val="Emphasis"/>
          <w:highlight w:val="yellow"/>
        </w:rPr>
        <w:t>little confidence they could identify violators</w:t>
      </w:r>
      <w:r w:rsidRPr="009408F8">
        <w:rPr>
          <w:rStyle w:val="StyleUnderline"/>
          <w:highlight w:val="yellow"/>
        </w:rPr>
        <w:t>.</w:t>
      </w:r>
    </w:p>
    <w:p w:rsidR="0033548A" w:rsidRPr="009408F8" w:rsidRDefault="0033548A" w:rsidP="0033548A">
      <w:pPr>
        <w:rPr>
          <w:rStyle w:val="StyleUnderline"/>
        </w:rPr>
      </w:pPr>
      <w:r>
        <w:t xml:space="preserve">Moreover, </w:t>
      </w:r>
      <w:r w:rsidRPr="009408F8">
        <w:rPr>
          <w:rStyle w:val="StyleUnderline"/>
          <w:highlight w:val="yellow"/>
        </w:rPr>
        <w:t xml:space="preserve">there is </w:t>
      </w:r>
      <w:r w:rsidRPr="009408F8">
        <w:rPr>
          <w:rStyle w:val="Emphasis"/>
          <w:highlight w:val="yellow"/>
        </w:rPr>
        <w:t>no consensus about what constitutes a cyberattack</w:t>
      </w:r>
      <w:r>
        <w:t xml:space="preserve">. The United States talks primarily about defending critical infrastructure like the power grid or financial systems; China, Russia, and others worry about these vulnerabilities but also see the free flow of information as a threat to domestic stability. As a result, in any negotiations, </w:t>
      </w:r>
      <w:r w:rsidRPr="009408F8">
        <w:rPr>
          <w:rStyle w:val="StyleUnderline"/>
          <w:highlight w:val="yellow"/>
        </w:rPr>
        <w:t>Beijing and Moscow are likely to demand that the U</w:t>
      </w:r>
      <w:r w:rsidRPr="009408F8">
        <w:t xml:space="preserve">nited </w:t>
      </w:r>
      <w:r w:rsidRPr="009408F8">
        <w:rPr>
          <w:rStyle w:val="StyleUnderline"/>
          <w:highlight w:val="yellow"/>
        </w:rPr>
        <w:t>S</w:t>
      </w:r>
      <w:r w:rsidRPr="009408F8">
        <w:t xml:space="preserve">tates </w:t>
      </w:r>
      <w:r w:rsidRPr="009408F8">
        <w:rPr>
          <w:rStyle w:val="StyleUnderline"/>
          <w:highlight w:val="yellow"/>
        </w:rPr>
        <w:t>limit its support for "digital activists"</w:t>
      </w:r>
      <w:r w:rsidRPr="009408F8">
        <w:rPr>
          <w:rStyle w:val="StyleUnderline"/>
        </w:rPr>
        <w:t xml:space="preserve"> in return for China and Russia controlling "patriotic hackers," </w:t>
      </w:r>
      <w:r w:rsidRPr="009408F8">
        <w:rPr>
          <w:rStyle w:val="StyleUnderline"/>
          <w:highlight w:val="yellow"/>
        </w:rPr>
        <w:t xml:space="preserve">a requirement Washington is </w:t>
      </w:r>
      <w:r w:rsidRPr="009408F8">
        <w:rPr>
          <w:rStyle w:val="Emphasis"/>
          <w:highlight w:val="yellow"/>
        </w:rPr>
        <w:t>unlikely to meet</w:t>
      </w:r>
      <w:r w:rsidRPr="009408F8">
        <w:rPr>
          <w:rStyle w:val="StyleUnderline"/>
          <w:highlight w:val="yellow"/>
        </w:rPr>
        <w:t>.</w:t>
      </w:r>
    </w:p>
    <w:p w:rsidR="00FD070C" w:rsidRDefault="00FD070C">
      <w:pPr>
        <w:pStyle w:val="Heading3"/>
      </w:pPr>
      <w:r>
        <w:t>Extend: “Long Timeframe”</w:t>
      </w:r>
    </w:p>
    <w:p w:rsidR="00B41066" w:rsidRPr="00B41066" w:rsidRDefault="00B41066" w:rsidP="00B41066">
      <w:pPr>
        <w:pStyle w:val="Heading4"/>
        <w:rPr>
          <w:u w:val="single"/>
        </w:rPr>
      </w:pPr>
      <w:r>
        <w:t xml:space="preserve">Timeframe for norm development is </w:t>
      </w:r>
      <w:r w:rsidRPr="00B41066">
        <w:rPr>
          <w:u w:val="single"/>
        </w:rPr>
        <w:t>massive</w:t>
      </w:r>
      <w:r w:rsidRPr="00B41066">
        <w:t xml:space="preserve"> — </w:t>
      </w:r>
      <w:r>
        <w:t xml:space="preserve">it takes years of </w:t>
      </w:r>
      <w:r w:rsidRPr="00B41066">
        <w:rPr>
          <w:u w:val="single"/>
        </w:rPr>
        <w:t>harsh political horse-trading to come to a consensus.</w:t>
      </w:r>
      <w:r w:rsidRPr="00B41066">
        <w:t xml:space="preserve"> It </w:t>
      </w:r>
      <w:r>
        <w:t xml:space="preserve">took </w:t>
      </w:r>
      <w:r w:rsidRPr="00B41066">
        <w:rPr>
          <w:u w:val="single"/>
        </w:rPr>
        <w:t>decades to come to a consensus on nuclear weapon use</w:t>
      </w:r>
      <w:r>
        <w:t xml:space="preserve">, and </w:t>
      </w:r>
      <w:r w:rsidRPr="00B41066">
        <w:rPr>
          <w:u w:val="single"/>
        </w:rPr>
        <w:t>cyberspace is no different</w:t>
      </w:r>
      <w:r>
        <w:t xml:space="preserve"> — that’s Nye. </w:t>
      </w:r>
    </w:p>
    <w:p w:rsidR="00B41066" w:rsidRPr="00B41066" w:rsidRDefault="00B41066" w:rsidP="00B41066"/>
    <w:p w:rsidR="00554052" w:rsidRPr="00554052" w:rsidRDefault="00554052" w:rsidP="00554052">
      <w:pPr>
        <w:pStyle w:val="Heading4"/>
      </w:pPr>
      <w:r>
        <w:t xml:space="preserve">Norm development </w:t>
      </w:r>
      <w:r w:rsidRPr="00554052">
        <w:rPr>
          <w:u w:val="single"/>
        </w:rPr>
        <w:t>takes decades</w:t>
      </w:r>
      <w:r>
        <w:t xml:space="preserve"> and treaties are </w:t>
      </w:r>
      <w:r w:rsidRPr="00554052">
        <w:rPr>
          <w:u w:val="single"/>
        </w:rPr>
        <w:t>impossible</w:t>
      </w:r>
      <w:r>
        <w:t xml:space="preserve">. </w:t>
      </w:r>
    </w:p>
    <w:p w:rsidR="00FD070C" w:rsidRDefault="00554052" w:rsidP="00FD070C">
      <w:r>
        <w:rPr>
          <w:rStyle w:val="Style13ptBold"/>
        </w:rPr>
        <w:t>FCW 15</w:t>
      </w:r>
      <w:r w:rsidRPr="00554052">
        <w:t xml:space="preserve"> — </w:t>
      </w:r>
      <w:r>
        <w:t xml:space="preserve">FCW, Byline: Zach Noble, 2015 (“Can the U.S. push the world to accept cyber </w:t>
      </w:r>
      <w:proofErr w:type="gramStart"/>
      <w:r>
        <w:t>norms?,</w:t>
      </w:r>
      <w:proofErr w:type="gramEnd"/>
      <w:r>
        <w:t xml:space="preserve">” </w:t>
      </w:r>
      <w:r>
        <w:rPr>
          <w:i/>
        </w:rPr>
        <w:t xml:space="preserve">FCW, </w:t>
      </w:r>
      <w:r>
        <w:t>December 21</w:t>
      </w:r>
      <w:r w:rsidRPr="00554052">
        <w:rPr>
          <w:vertAlign w:val="superscript"/>
        </w:rPr>
        <w:t>st</w:t>
      </w:r>
      <w:r>
        <w:t xml:space="preserve">, Accessible Online at </w:t>
      </w:r>
      <w:hyperlink r:id="rId23" w:history="1">
        <w:r w:rsidRPr="00AF081A">
          <w:rPr>
            <w:rStyle w:val="Hyperlink"/>
          </w:rPr>
          <w:t>https://fcw.com/articles/2015/12/21/noble-cyber-norms.aspx</w:t>
        </w:r>
      </w:hyperlink>
      <w:r>
        <w:t>, Accessed On 06-30-2016, MA)</w:t>
      </w:r>
    </w:p>
    <w:p w:rsidR="00554052" w:rsidRPr="00554052" w:rsidRDefault="00554052" w:rsidP="00554052">
      <w:r w:rsidRPr="00554052">
        <w:rPr>
          <w:rStyle w:val="StyleUnderline"/>
          <w:highlight w:val="yellow"/>
        </w:rPr>
        <w:t>Americans have been pushing for cyber norms</w:t>
      </w:r>
      <w:r w:rsidRPr="00554052">
        <w:rPr>
          <w:rStyle w:val="StyleUnderline"/>
        </w:rPr>
        <w:t xml:space="preserve"> at the U.N. </w:t>
      </w:r>
      <w:r w:rsidRPr="00554052">
        <w:rPr>
          <w:rStyle w:val="StyleUnderline"/>
          <w:highlight w:val="yellow"/>
        </w:rPr>
        <w:t>since</w:t>
      </w:r>
      <w:r w:rsidRPr="00554052">
        <w:rPr>
          <w:rStyle w:val="StyleUnderline"/>
        </w:rPr>
        <w:t xml:space="preserve"> President Barack Obama's </w:t>
      </w:r>
      <w:r w:rsidRPr="00554052">
        <w:rPr>
          <w:rStyle w:val="StyleUnderline"/>
          <w:highlight w:val="yellow"/>
        </w:rPr>
        <w:t>2011</w:t>
      </w:r>
      <w:r w:rsidRPr="00554052">
        <w:rPr>
          <w:rStyle w:val="StyleUnderline"/>
        </w:rPr>
        <w:t xml:space="preserve"> International Strategy for Cyberspace, </w:t>
      </w:r>
      <w:r w:rsidRPr="00554052">
        <w:rPr>
          <w:rStyle w:val="StyleUnderline"/>
          <w:highlight w:val="yellow"/>
        </w:rPr>
        <w:t xml:space="preserve">but the going has been </w:t>
      </w:r>
      <w:r w:rsidRPr="00554052">
        <w:rPr>
          <w:rStyle w:val="Emphasis"/>
          <w:highlight w:val="yellow"/>
        </w:rPr>
        <w:t>painfully slow</w:t>
      </w:r>
      <w:r w:rsidRPr="00554052">
        <w:t>. A 2013 report from the U.N.'s Group of Governmental Experts presented a substantial -- but voluntary -- list of norms, including applying international law to the cyber realm and holding states responsible for attacks originating inside their own borders. And in September, Obama and Chinese President Xi Jinping announced a common understanding on cyber issues.</w:t>
      </w:r>
    </w:p>
    <w:p w:rsidR="00FD070C" w:rsidRDefault="00554052" w:rsidP="00FD070C">
      <w:r w:rsidRPr="00554052">
        <w:t>"This is a no-kidding presidential priority," said Chris Painter, the State Department's coordinator for cyber issues, at a Dec. 18 panel discussion hosted by the Center for Strategic and International Studies. "This really is something the p</w:t>
      </w:r>
      <w:r>
        <w:t xml:space="preserve">resident feels strongly about." </w:t>
      </w:r>
      <w:r w:rsidRPr="00554052">
        <w:t>Norms that prohibit nations from cyberattacking one another's critical infrastructure and promote cooperation in cyber investigations, as the Group of Governmental Experts agreed to this summer, are exactly what the world needs, Painter argued, even if they are not binding.</w:t>
      </w:r>
      <w:r>
        <w:t xml:space="preserve"> </w:t>
      </w:r>
      <w:r w:rsidR="00FD070C">
        <w:t>“The more countries you have, even if [the standards are] voluntary, it really creates what the standard of behavior is," he added. "It really allows countries to rally around those, and if people are outside, it will act against them in the long term."</w:t>
      </w:r>
    </w:p>
    <w:p w:rsidR="00FD070C" w:rsidRPr="00FD070C" w:rsidRDefault="00FD070C" w:rsidP="00FD070C">
      <w:r>
        <w:t xml:space="preserve">But </w:t>
      </w:r>
      <w:r w:rsidRPr="00554052">
        <w:rPr>
          <w:rStyle w:val="StyleUnderline"/>
          <w:highlight w:val="yellow"/>
        </w:rPr>
        <w:t xml:space="preserve">real global agreement on cyber norms is a </w:t>
      </w:r>
      <w:r w:rsidRPr="00554052">
        <w:rPr>
          <w:rStyle w:val="Emphasis"/>
          <w:highlight w:val="yellow"/>
        </w:rPr>
        <w:t>long way off</w:t>
      </w:r>
      <w:r w:rsidRPr="00554052">
        <w:rPr>
          <w:rStyle w:val="StyleUnderline"/>
          <w:highlight w:val="yellow"/>
        </w:rPr>
        <w:t>.</w:t>
      </w:r>
      <w:r w:rsidR="00554052" w:rsidRPr="00554052">
        <w:rPr>
          <w:rStyle w:val="StyleUnderline"/>
          <w:highlight w:val="yellow"/>
        </w:rPr>
        <w:t xml:space="preserve"> </w:t>
      </w:r>
      <w:r w:rsidRPr="00554052">
        <w:rPr>
          <w:rStyle w:val="StyleUnderline"/>
          <w:highlight w:val="yellow"/>
        </w:rPr>
        <w:t xml:space="preserve">"It's going to take </w:t>
      </w:r>
      <w:r w:rsidRPr="00554052">
        <w:rPr>
          <w:rStyle w:val="Emphasis"/>
          <w:highlight w:val="yellow"/>
        </w:rPr>
        <w:t>years</w:t>
      </w:r>
      <w:r w:rsidRPr="00554052">
        <w:rPr>
          <w:rStyle w:val="StyleUnderline"/>
          <w:highlight w:val="yellow"/>
        </w:rPr>
        <w:t xml:space="preserve"> and </w:t>
      </w:r>
      <w:r w:rsidRPr="00554052">
        <w:rPr>
          <w:rStyle w:val="Emphasis"/>
          <w:highlight w:val="yellow"/>
        </w:rPr>
        <w:t>maybe decades</w:t>
      </w:r>
      <w:r w:rsidRPr="00554052">
        <w:rPr>
          <w:rStyle w:val="StyleUnderline"/>
          <w:highlight w:val="yellow"/>
        </w:rPr>
        <w:t xml:space="preserve">" until the world comes to a </w:t>
      </w:r>
      <w:r w:rsidRPr="00554052">
        <w:rPr>
          <w:rStyle w:val="Emphasis"/>
          <w:highlight w:val="yellow"/>
        </w:rPr>
        <w:t>more holistic cyber agreement</w:t>
      </w:r>
      <w:r>
        <w:t xml:space="preserve">, said Catherine </w:t>
      </w:r>
      <w:proofErr w:type="spellStart"/>
      <w:r>
        <w:t>Lotrionte</w:t>
      </w:r>
      <w:proofErr w:type="spellEnd"/>
      <w:r>
        <w:t>, director of Georgetown University's Institute for Law, Science and Global Security. "</w:t>
      </w:r>
      <w:r w:rsidRPr="00554052">
        <w:rPr>
          <w:rStyle w:val="StyleUnderline"/>
          <w:highlight w:val="yellow"/>
        </w:rPr>
        <w:t xml:space="preserve">We're </w:t>
      </w:r>
      <w:r w:rsidRPr="00554052">
        <w:rPr>
          <w:rStyle w:val="Emphasis"/>
          <w:highlight w:val="yellow"/>
        </w:rPr>
        <w:t>not going to have a universal treaty</w:t>
      </w:r>
      <w:r w:rsidRPr="00554052">
        <w:rPr>
          <w:rStyle w:val="StyleUnderline"/>
          <w:highlight w:val="yellow"/>
        </w:rPr>
        <w:t xml:space="preserve"> signed on all activities in cyberspace</w:t>
      </w:r>
      <w:r>
        <w:t>."</w:t>
      </w:r>
      <w:r w:rsidR="00554052" w:rsidRPr="00554052">
        <w:t xml:space="preserve"> </w:t>
      </w:r>
      <w:r w:rsidRPr="00554052">
        <w:t>And even within the talks, "the United States may not be the best country to drive some of those discussions," said Ian Wallace, senior fellow and co-director of New America's Cybersecurity Initiative.</w:t>
      </w:r>
      <w:r w:rsidR="00554052" w:rsidRPr="00554052">
        <w:t xml:space="preserve"> </w:t>
      </w:r>
      <w:r w:rsidRPr="00554052">
        <w:t xml:space="preserve">Small nations, such as early e-government-adopter Estonia or the Netherlands, might help lead the way in </w:t>
      </w:r>
      <w:r>
        <w:t>U.N. discussion groups, panelists said.</w:t>
      </w:r>
    </w:p>
    <w:p w:rsidR="004B2206" w:rsidRDefault="004B2206">
      <w:pPr>
        <w:pStyle w:val="Heading3"/>
      </w:pPr>
      <w:r>
        <w:t>Extend: “Bias to Overhype”</w:t>
      </w:r>
    </w:p>
    <w:p w:rsidR="00B41066" w:rsidRDefault="00B41066" w:rsidP="00B41066">
      <w:pPr>
        <w:pStyle w:val="Heading4"/>
      </w:pPr>
      <w:r>
        <w:t xml:space="preserve">Their evidence is </w:t>
      </w:r>
      <w:r w:rsidRPr="00B41066">
        <w:rPr>
          <w:u w:val="single"/>
        </w:rPr>
        <w:t>biased to overhype the threat</w:t>
      </w:r>
      <w:r>
        <w:t xml:space="preserve"> — </w:t>
      </w:r>
      <w:r w:rsidRPr="00B41066">
        <w:rPr>
          <w:u w:val="single"/>
        </w:rPr>
        <w:t>no one</w:t>
      </w:r>
      <w:r>
        <w:t xml:space="preserve"> reads a headline unless it </w:t>
      </w:r>
      <w:r w:rsidRPr="00B41066">
        <w:rPr>
          <w:u w:val="single"/>
        </w:rPr>
        <w:t>says something sensational</w:t>
      </w:r>
      <w:r>
        <w:t xml:space="preserve">. Their authors all use statistics </w:t>
      </w:r>
      <w:r w:rsidRPr="00B41066">
        <w:rPr>
          <w:u w:val="single"/>
        </w:rPr>
        <w:t>created by the military and government</w:t>
      </w:r>
      <w:r>
        <w:t xml:space="preserve"> who </w:t>
      </w:r>
      <w:r w:rsidRPr="00B41066">
        <w:rPr>
          <w:u w:val="single"/>
        </w:rPr>
        <w:t>have an incentive to overestimate the threat for funding reasons</w:t>
      </w:r>
      <w:r>
        <w:t xml:space="preserve">. China’s threat is </w:t>
      </w:r>
      <w:r w:rsidRPr="00B41066">
        <w:rPr>
          <w:u w:val="single"/>
        </w:rPr>
        <w:t>relatively small</w:t>
      </w:r>
      <w:r>
        <w:t xml:space="preserve">, and </w:t>
      </w:r>
      <w:r w:rsidRPr="00B41066">
        <w:rPr>
          <w:u w:val="single"/>
        </w:rPr>
        <w:t>not unique</w:t>
      </w:r>
      <w:r>
        <w:t xml:space="preserve"> — that’s </w:t>
      </w:r>
      <w:proofErr w:type="spellStart"/>
      <w:r>
        <w:t>Gady</w:t>
      </w:r>
      <w:proofErr w:type="spellEnd"/>
      <w:r>
        <w:t xml:space="preserve">. </w:t>
      </w:r>
    </w:p>
    <w:p w:rsidR="00B41066" w:rsidRPr="00B41066" w:rsidRDefault="00B41066" w:rsidP="00B41066"/>
    <w:p w:rsidR="004B2206" w:rsidRPr="004B2206" w:rsidRDefault="004B2206" w:rsidP="004B2206">
      <w:pPr>
        <w:pStyle w:val="Heading4"/>
      </w:pPr>
      <w:r>
        <w:t xml:space="preserve">Media </w:t>
      </w:r>
      <w:r w:rsidRPr="008C7CC9">
        <w:rPr>
          <w:u w:val="single"/>
        </w:rPr>
        <w:t>overestimates the threat</w:t>
      </w:r>
      <w:r>
        <w:t xml:space="preserve"> and </w:t>
      </w:r>
      <w:r w:rsidRPr="008C7CC9">
        <w:rPr>
          <w:u w:val="single"/>
        </w:rPr>
        <w:t>ignores evidence</w:t>
      </w:r>
      <w:r w:rsidR="008C7CC9">
        <w:t>.</w:t>
      </w:r>
    </w:p>
    <w:p w:rsidR="004B2206" w:rsidRPr="004B2206" w:rsidRDefault="004B2206" w:rsidP="004B2206">
      <w:proofErr w:type="spellStart"/>
      <w:r w:rsidRPr="004B2206">
        <w:rPr>
          <w:rStyle w:val="Style13ptBold"/>
        </w:rPr>
        <w:t>Schneier</w:t>
      </w:r>
      <w:proofErr w:type="spellEnd"/>
      <w:r w:rsidRPr="004B2206">
        <w:rPr>
          <w:rStyle w:val="Style13ptBold"/>
        </w:rPr>
        <w:t xml:space="preserve"> 13</w:t>
      </w:r>
      <w:r>
        <w:t xml:space="preserve"> — Bruce </w:t>
      </w:r>
      <w:proofErr w:type="spellStart"/>
      <w:r>
        <w:t>Schneier</w:t>
      </w:r>
      <w:proofErr w:type="spellEnd"/>
      <w:r>
        <w:t xml:space="preserve">, Chief Technology Officer at Resilient, an IBM Company, Fellow at Harvard’s Berkman Center, Board Member of the Electronic Frontier Foundation, 2013 (“Nationalism on the Internet,” </w:t>
      </w:r>
      <w:r w:rsidRPr="004B2206">
        <w:rPr>
          <w:i/>
        </w:rPr>
        <w:t>Crypto-Gram</w:t>
      </w:r>
      <w:r>
        <w:t>, March 15</w:t>
      </w:r>
      <w:r w:rsidRPr="004B2206">
        <w:rPr>
          <w:vertAlign w:val="superscript"/>
        </w:rPr>
        <w:t>th</w:t>
      </w:r>
      <w:r>
        <w:t xml:space="preserve">, Accessible Online at </w:t>
      </w:r>
      <w:hyperlink r:id="rId24" w:history="1">
        <w:r w:rsidRPr="00AF081A">
          <w:rPr>
            <w:rStyle w:val="Hyperlink"/>
          </w:rPr>
          <w:t>https://www.schneier.com/crypto-gram/archives/2013/0315.html</w:t>
        </w:r>
      </w:hyperlink>
      <w:r>
        <w:t xml:space="preserve">, Accessed On 07-01-2016) </w:t>
      </w:r>
    </w:p>
    <w:p w:rsidR="004B2206" w:rsidRDefault="004B2206" w:rsidP="004B2206">
      <w:r w:rsidRPr="008C7CC9">
        <w:rPr>
          <w:rStyle w:val="StyleUnderline"/>
        </w:rPr>
        <w:t xml:space="preserve">Our </w:t>
      </w:r>
      <w:r w:rsidRPr="008C7CC9">
        <w:rPr>
          <w:rStyle w:val="StyleUnderline"/>
          <w:highlight w:val="yellow"/>
        </w:rPr>
        <w:t>nationalist worries have</w:t>
      </w:r>
      <w:r w:rsidRPr="008C7CC9">
        <w:rPr>
          <w:rStyle w:val="StyleUnderline"/>
        </w:rPr>
        <w:t xml:space="preserve"> recently </w:t>
      </w:r>
      <w:r w:rsidRPr="008C7CC9">
        <w:rPr>
          <w:rStyle w:val="StyleUnderline"/>
          <w:highlight w:val="yellow"/>
        </w:rPr>
        <w:t xml:space="preserve">been </w:t>
      </w:r>
      <w:r w:rsidRPr="008C7CC9">
        <w:rPr>
          <w:rStyle w:val="Emphasis"/>
          <w:highlight w:val="yellow"/>
        </w:rPr>
        <w:t>fueled by a media frenzy surrounding attacks from China</w:t>
      </w:r>
      <w:r w:rsidRPr="008C7CC9">
        <w:rPr>
          <w:rStyle w:val="StyleUnderline"/>
        </w:rPr>
        <w:t>. These attacks aren't new</w:t>
      </w:r>
      <w:r>
        <w:t xml:space="preserve"> -- cyber-security experts have been writing about them for at least a decade, and the popular media reported about similar attacks in 2009 and again in 2010 -- </w:t>
      </w:r>
      <w:r w:rsidRPr="008C7CC9">
        <w:rPr>
          <w:rStyle w:val="StyleUnderline"/>
        </w:rPr>
        <w:t xml:space="preserve">and the </w:t>
      </w:r>
      <w:r w:rsidRPr="008C7CC9">
        <w:rPr>
          <w:rStyle w:val="StyleUnderline"/>
          <w:highlight w:val="yellow"/>
        </w:rPr>
        <w:t xml:space="preserve">current allegations </w:t>
      </w:r>
      <w:r w:rsidRPr="008C7CC9">
        <w:rPr>
          <w:rStyle w:val="Emphasis"/>
          <w:highlight w:val="yellow"/>
        </w:rPr>
        <w:t>aren't even very different than what came before</w:t>
      </w:r>
      <w:r>
        <w:t>. This isn't to say that the Chinese attacks aren't serious. The country's espionage campaign is sophisticated, and ongoing. And because they're in the news, people are understandably worried about them.</w:t>
      </w:r>
    </w:p>
    <w:p w:rsidR="004B2206" w:rsidRDefault="004B2206" w:rsidP="004B2206">
      <w:r w:rsidRPr="008C7CC9">
        <w:rPr>
          <w:rStyle w:val="StyleUnderline"/>
          <w:highlight w:val="yellow"/>
        </w:rPr>
        <w:t xml:space="preserve">But it's </w:t>
      </w:r>
      <w:r w:rsidRPr="008C7CC9">
        <w:rPr>
          <w:rStyle w:val="Emphasis"/>
          <w:highlight w:val="yellow"/>
        </w:rPr>
        <w:t>not just China</w:t>
      </w:r>
      <w:r w:rsidRPr="008C7CC9">
        <w:rPr>
          <w:rStyle w:val="StyleUnderline"/>
          <w:highlight w:val="yellow"/>
        </w:rPr>
        <w:t>. International espionage works in both directions, and I'm sure we are giving just as good as we're getting.</w:t>
      </w:r>
      <w:r w:rsidRPr="008C7CC9">
        <w:rPr>
          <w:rStyle w:val="StyleUnderline"/>
        </w:rPr>
        <w:t xml:space="preserve"> China is certainly worried about the U.S. Cyber Command</w:t>
      </w:r>
      <w:r>
        <w:t>'s recent announcement that it was expanding from 900 people to almost 5,000, and the NSA's massive new data center in Utah. The U.S. even admits that it can spy on non-U.S. citizens freely.</w:t>
      </w:r>
    </w:p>
    <w:p w:rsidR="004B2206" w:rsidRDefault="004B2206" w:rsidP="004B2206">
      <w:r>
        <w:t>The fact is that governments and militaries have discovered the Internet; everyone is spying on everyone else, and countries are ratcheting up offensive actions against other countries.</w:t>
      </w:r>
    </w:p>
    <w:p w:rsidR="004B2206" w:rsidRDefault="004B2206" w:rsidP="004B2206">
      <w:r>
        <w:t>At the same time, many nations are demanding more control over the Internet within their own borders. They reserve the right to spy and censor, and to limit the ability of others to do the same. This idea is now being called the "cyber sovereignty movement," and gained traction at the International Telecommunications Union meeting last December in Dubai. One analyst called that meeting the "Internet Yalta," where the Internet split between liberal-democratic and authoritarian countries. I don't think he's exaggerating.</w:t>
      </w:r>
    </w:p>
    <w:p w:rsidR="004B2206" w:rsidRDefault="004B2206" w:rsidP="004B2206">
      <w:r>
        <w:t>Not that this is new, either. Remember 2010, when the governments of the UAE, Saudi Arabia, and India demanded that RIM give them the ability to spy on BlackBerry PDAs within their borders? Or last year, when Syria used the Internet to surveil its dissidents? Information technology is a surprisingly powerful tool for oppression: not just surveillance, but censorship and propaganda as well. And countries are getting better at using that tool.</w:t>
      </w:r>
    </w:p>
    <w:p w:rsidR="004B2206" w:rsidRPr="008C7CC9" w:rsidRDefault="004B2206" w:rsidP="008C7CC9">
      <w:r>
        <w:t>But remember:</w:t>
      </w:r>
      <w:r w:rsidRPr="008C7CC9">
        <w:t xml:space="preserve"> </w:t>
      </w:r>
      <w:r w:rsidRPr="008C7CC9">
        <w:rPr>
          <w:rStyle w:val="Emphasis"/>
          <w:highlight w:val="yellow"/>
        </w:rPr>
        <w:t>none of this is cyberwar</w:t>
      </w:r>
      <w:r w:rsidRPr="008C7CC9">
        <w:rPr>
          <w:rStyle w:val="StyleUnderline"/>
          <w:highlight w:val="yellow"/>
        </w:rPr>
        <w:t xml:space="preserve">. It's </w:t>
      </w:r>
      <w:r w:rsidRPr="008C7CC9">
        <w:rPr>
          <w:rStyle w:val="Emphasis"/>
          <w:highlight w:val="yellow"/>
        </w:rPr>
        <w:t>all espionage</w:t>
      </w:r>
      <w:r w:rsidRPr="008C7CC9">
        <w:rPr>
          <w:rStyle w:val="StyleUnderline"/>
          <w:highlight w:val="yellow"/>
        </w:rPr>
        <w:t>, something that's been going on</w:t>
      </w:r>
      <w:r w:rsidRPr="008C7CC9">
        <w:rPr>
          <w:rStyle w:val="StyleUnderline"/>
        </w:rPr>
        <w:t xml:space="preserve"> between countries ever </w:t>
      </w:r>
      <w:r w:rsidRPr="008C7CC9">
        <w:rPr>
          <w:rStyle w:val="Emphasis"/>
          <w:highlight w:val="yellow"/>
        </w:rPr>
        <w:t>since countries were invented</w:t>
      </w:r>
      <w:r w:rsidRPr="008C7CC9">
        <w:rPr>
          <w:rStyle w:val="StyleUnderline"/>
          <w:highlight w:val="yellow"/>
        </w:rPr>
        <w:t xml:space="preserve">. What moves public opinion is </w:t>
      </w:r>
      <w:r w:rsidRPr="008C7CC9">
        <w:rPr>
          <w:rStyle w:val="Emphasis"/>
          <w:highlight w:val="yellow"/>
        </w:rPr>
        <w:t>less the facts</w:t>
      </w:r>
      <w:r w:rsidRPr="008C7CC9">
        <w:rPr>
          <w:rStyle w:val="StyleUnderline"/>
          <w:highlight w:val="yellow"/>
        </w:rPr>
        <w:t xml:space="preserve"> and </w:t>
      </w:r>
      <w:r w:rsidRPr="008C7CC9">
        <w:rPr>
          <w:rStyle w:val="Emphasis"/>
          <w:highlight w:val="yellow"/>
        </w:rPr>
        <w:t>more the rhetoric</w:t>
      </w:r>
      <w:r w:rsidRPr="008C7CC9">
        <w:rPr>
          <w:rStyle w:val="StyleUnderline"/>
        </w:rPr>
        <w:t xml:space="preserve">, and the </w:t>
      </w:r>
      <w:r w:rsidRPr="008C7CC9">
        <w:rPr>
          <w:rStyle w:val="Emphasis"/>
        </w:rPr>
        <w:t>rhetoric of war is what we're hearing</w:t>
      </w:r>
      <w:r w:rsidRPr="008C7CC9">
        <w:rPr>
          <w:rStyle w:val="StyleUnderline"/>
        </w:rPr>
        <w:t>.</w:t>
      </w:r>
    </w:p>
    <w:p w:rsidR="004B2206" w:rsidRDefault="004B2206" w:rsidP="008C7CC9">
      <w:r w:rsidRPr="008C7CC9">
        <w:t>The result of all this saber-rattling is a severe loss of trust,</w:t>
      </w:r>
      <w:r>
        <w:t xml:space="preserve"> not just amongst nation-states but between people and nation-states. We know we're nothing more than pawns in this game, and we figure we'll be better off sticking with our own country.</w:t>
      </w:r>
    </w:p>
    <w:p w:rsidR="004B2206" w:rsidRPr="004B2206" w:rsidRDefault="004B2206" w:rsidP="004B2206">
      <w:r>
        <w:t xml:space="preserve">Unfortunately, </w:t>
      </w:r>
      <w:r w:rsidRPr="008C7CC9">
        <w:rPr>
          <w:rStyle w:val="StyleUnderline"/>
          <w:highlight w:val="yellow"/>
        </w:rPr>
        <w:t xml:space="preserve">both the reality and the rhetoric </w:t>
      </w:r>
      <w:r w:rsidRPr="008C7CC9">
        <w:rPr>
          <w:rStyle w:val="Emphasis"/>
          <w:highlight w:val="yellow"/>
        </w:rPr>
        <w:t>play right into the hands of the military and corporate interests</w:t>
      </w:r>
      <w:r w:rsidRPr="008C7CC9">
        <w:rPr>
          <w:rStyle w:val="StyleUnderline"/>
          <w:highlight w:val="yellow"/>
        </w:rPr>
        <w:t xml:space="preserve"> that are behind the cyberwar arms race</w:t>
      </w:r>
      <w:r w:rsidRPr="008C7CC9">
        <w:rPr>
          <w:rStyle w:val="StyleUnderline"/>
        </w:rPr>
        <w:t xml:space="preserve"> in the first place. </w:t>
      </w:r>
      <w:r w:rsidRPr="008C7CC9">
        <w:rPr>
          <w:rStyle w:val="StyleUnderline"/>
          <w:highlight w:val="yellow"/>
        </w:rPr>
        <w:t xml:space="preserve">There is an </w:t>
      </w:r>
      <w:r w:rsidRPr="008C7CC9">
        <w:rPr>
          <w:rStyle w:val="Emphasis"/>
          <w:highlight w:val="yellow"/>
        </w:rPr>
        <w:t>enormous amount of power at stake here</w:t>
      </w:r>
      <w:r w:rsidRPr="008C7CC9">
        <w:rPr>
          <w:rStyle w:val="StyleUnderline"/>
          <w:highlight w:val="yellow"/>
        </w:rPr>
        <w:t>: not only power within governments</w:t>
      </w:r>
      <w:r w:rsidRPr="008C7CC9">
        <w:rPr>
          <w:rStyle w:val="StyleUnderline"/>
        </w:rPr>
        <w:t xml:space="preserve"> and militaries, </w:t>
      </w:r>
      <w:r w:rsidRPr="008C7CC9">
        <w:rPr>
          <w:rStyle w:val="StyleUnderline"/>
          <w:highlight w:val="yellow"/>
        </w:rPr>
        <w:t xml:space="preserve">but </w:t>
      </w:r>
      <w:r w:rsidRPr="008C7CC9">
        <w:rPr>
          <w:rStyle w:val="Emphasis"/>
          <w:highlight w:val="yellow"/>
        </w:rPr>
        <w:t>power</w:t>
      </w:r>
      <w:r w:rsidRPr="008C7CC9">
        <w:rPr>
          <w:rStyle w:val="StyleUnderline"/>
          <w:highlight w:val="yellow"/>
        </w:rPr>
        <w:t xml:space="preserve"> and </w:t>
      </w:r>
      <w:r w:rsidRPr="008C7CC9">
        <w:rPr>
          <w:rStyle w:val="Emphasis"/>
          <w:highlight w:val="yellow"/>
        </w:rPr>
        <w:t>profit</w:t>
      </w:r>
      <w:r w:rsidRPr="008C7CC9">
        <w:rPr>
          <w:rStyle w:val="StyleUnderline"/>
          <w:highlight w:val="yellow"/>
        </w:rPr>
        <w:t xml:space="preserve"> amongst the corporations that supply the </w:t>
      </w:r>
      <w:r w:rsidRPr="008C7CC9">
        <w:rPr>
          <w:rStyle w:val="Emphasis"/>
          <w:highlight w:val="yellow"/>
        </w:rPr>
        <w:t>tools</w:t>
      </w:r>
      <w:r w:rsidRPr="008C7CC9">
        <w:rPr>
          <w:rStyle w:val="StyleUnderline"/>
        </w:rPr>
        <w:t xml:space="preserve"> and </w:t>
      </w:r>
      <w:r w:rsidRPr="008C7CC9">
        <w:rPr>
          <w:rStyle w:val="Emphasis"/>
        </w:rPr>
        <w:t>infrastructure</w:t>
      </w:r>
      <w:r w:rsidRPr="008C7CC9">
        <w:rPr>
          <w:rStyle w:val="StyleUnderline"/>
        </w:rPr>
        <w:t xml:space="preserve"> for cyber-attack and cyber-defense.</w:t>
      </w:r>
      <w:r>
        <w:t xml:space="preserve"> The more we believe we are "at war" and believe the jingoistic rhetoric, the more willing we are to give up our privacy, freedoms, and control over how the Internet is run.</w:t>
      </w:r>
    </w:p>
    <w:p w:rsidR="00C23526" w:rsidRDefault="00C23526">
      <w:pPr>
        <w:pStyle w:val="Heading3"/>
      </w:pPr>
      <w:r>
        <w:t>Extend: “No Risk of Cyberwar”</w:t>
      </w:r>
    </w:p>
    <w:p w:rsidR="00B41066" w:rsidRPr="00F85D27" w:rsidRDefault="00B41066" w:rsidP="00B41066">
      <w:pPr>
        <w:pStyle w:val="Heading4"/>
        <w:rPr>
          <w:u w:val="single"/>
        </w:rPr>
      </w:pPr>
      <w:r>
        <w:t xml:space="preserve">Chances of Cyberwar with China are </w:t>
      </w:r>
      <w:r w:rsidRPr="00B41066">
        <w:rPr>
          <w:u w:val="single"/>
        </w:rPr>
        <w:t>Remote</w:t>
      </w:r>
      <w:r>
        <w:t xml:space="preserve"> — Diplomatic initiatives </w:t>
      </w:r>
      <w:r w:rsidRPr="00F85D27">
        <w:rPr>
          <w:u w:val="single"/>
        </w:rPr>
        <w:t>build trust</w:t>
      </w:r>
      <w:r>
        <w:t xml:space="preserve">, and </w:t>
      </w:r>
      <w:r w:rsidR="00F85D27" w:rsidRPr="00F85D27">
        <w:rPr>
          <w:u w:val="single"/>
        </w:rPr>
        <w:t>prevent conflict</w:t>
      </w:r>
      <w:r w:rsidR="00F85D27">
        <w:t xml:space="preserve"> via </w:t>
      </w:r>
      <w:r w:rsidR="00F85D27" w:rsidRPr="00F85D27">
        <w:rPr>
          <w:u w:val="single"/>
        </w:rPr>
        <w:t>diplomatic horse trading</w:t>
      </w:r>
      <w:r w:rsidR="00F85D27" w:rsidRPr="00F85D27">
        <w:t>. Det</w:t>
      </w:r>
      <w:r w:rsidR="00F85D27">
        <w:t xml:space="preserve">errence </w:t>
      </w:r>
      <w:r w:rsidR="00F85D27" w:rsidRPr="00F85D27">
        <w:rPr>
          <w:u w:val="single"/>
        </w:rPr>
        <w:t>checks any risk of escalation</w:t>
      </w:r>
      <w:r w:rsidR="00F85D27">
        <w:t xml:space="preserve"> and </w:t>
      </w:r>
      <w:r w:rsidR="00F85D27" w:rsidRPr="00F85D27">
        <w:rPr>
          <w:u w:val="single"/>
        </w:rPr>
        <w:t>prevents devastating attacks</w:t>
      </w:r>
      <w:r w:rsidR="00F85D27">
        <w:t xml:space="preserve"> because of </w:t>
      </w:r>
      <w:r w:rsidR="00F85D27" w:rsidRPr="00F85D27">
        <w:rPr>
          <w:u w:val="single"/>
        </w:rPr>
        <w:t>fear of starting conflict</w:t>
      </w:r>
      <w:r w:rsidR="00F85D27">
        <w:t xml:space="preserve"> —  that’s Roberts. </w:t>
      </w:r>
    </w:p>
    <w:p w:rsidR="00B41066" w:rsidRPr="00F85D27" w:rsidRDefault="00B41066" w:rsidP="00B41066">
      <w:pPr>
        <w:rPr>
          <w:u w:val="single"/>
        </w:rPr>
      </w:pPr>
    </w:p>
    <w:p w:rsidR="003D2E8B" w:rsidRPr="003D2E8B" w:rsidRDefault="003D2E8B" w:rsidP="003D2E8B">
      <w:pPr>
        <w:pStyle w:val="Heading4"/>
      </w:pPr>
      <w:r>
        <w:rPr>
          <w:u w:val="single"/>
        </w:rPr>
        <w:t>C</w:t>
      </w:r>
      <w:r w:rsidRPr="003D2E8B">
        <w:rPr>
          <w:u w:val="single"/>
        </w:rPr>
        <w:t>yberwar</w:t>
      </w:r>
      <w:r>
        <w:rPr>
          <w:u w:val="single"/>
        </w:rPr>
        <w:t xml:space="preserve"> is overhyped</w:t>
      </w:r>
      <w:r>
        <w:t xml:space="preserve"> — </w:t>
      </w:r>
      <w:r w:rsidRPr="003D2E8B">
        <w:rPr>
          <w:u w:val="single"/>
        </w:rPr>
        <w:t>deterrence checks</w:t>
      </w:r>
      <w:r>
        <w:t xml:space="preserve"> and </w:t>
      </w:r>
      <w:r w:rsidRPr="003D2E8B">
        <w:rPr>
          <w:u w:val="single"/>
        </w:rPr>
        <w:t>no impact</w:t>
      </w:r>
      <w:r>
        <w:t xml:space="preserve">. </w:t>
      </w:r>
    </w:p>
    <w:p w:rsidR="00C23526" w:rsidRDefault="00C23526" w:rsidP="00C23526">
      <w:proofErr w:type="spellStart"/>
      <w:r w:rsidRPr="003D2E8B">
        <w:rPr>
          <w:rStyle w:val="Style13ptBold"/>
        </w:rPr>
        <w:t>Vijayan</w:t>
      </w:r>
      <w:proofErr w:type="spellEnd"/>
      <w:r w:rsidRPr="003D2E8B">
        <w:rPr>
          <w:rStyle w:val="Style13ptBold"/>
        </w:rPr>
        <w:t xml:space="preserve"> 10</w:t>
      </w:r>
      <w:r>
        <w:t xml:space="preserve"> — </w:t>
      </w:r>
      <w:proofErr w:type="spellStart"/>
      <w:r>
        <w:t>Jaikumar</w:t>
      </w:r>
      <w:proofErr w:type="spellEnd"/>
      <w:r>
        <w:t xml:space="preserve"> </w:t>
      </w:r>
      <w:proofErr w:type="spellStart"/>
      <w:r>
        <w:t>Vaijayan</w:t>
      </w:r>
      <w:proofErr w:type="spellEnd"/>
      <w:r>
        <w:t xml:space="preserve">, Editor of Tech Beacon, citing Marcus </w:t>
      </w:r>
      <w:proofErr w:type="spellStart"/>
      <w:r>
        <w:t>Ranum</w:t>
      </w:r>
      <w:proofErr w:type="spellEnd"/>
      <w:r>
        <w:t>, Faculty Member at the</w:t>
      </w:r>
      <w:r w:rsidR="003D2E8B">
        <w:t xml:space="preserve"> Institute for Applied</w:t>
      </w:r>
      <w:r>
        <w:t xml:space="preserve"> Network Security, </w:t>
      </w:r>
      <w:r w:rsidR="00CA40B1">
        <w:t xml:space="preserve">and James Lewis, Senior Fellow at the Center for Strategic and International Studies, </w:t>
      </w:r>
      <w:r w:rsidR="003D2E8B">
        <w:t xml:space="preserve">2010 (“Senators ramp up cyberwar rhetoric,” </w:t>
      </w:r>
      <w:r w:rsidR="003D2E8B">
        <w:rPr>
          <w:i/>
        </w:rPr>
        <w:t xml:space="preserve">Computer World, </w:t>
      </w:r>
      <w:r w:rsidR="003D2E8B">
        <w:t>April 2</w:t>
      </w:r>
      <w:r w:rsidR="003D2E8B" w:rsidRPr="003D2E8B">
        <w:rPr>
          <w:vertAlign w:val="superscript"/>
        </w:rPr>
        <w:t>nd</w:t>
      </w:r>
      <w:r w:rsidR="003D2E8B">
        <w:t xml:space="preserve">, Accessible Online at </w:t>
      </w:r>
      <w:hyperlink r:id="rId25" w:history="1">
        <w:r w:rsidR="003D2E8B" w:rsidRPr="00AF081A">
          <w:rPr>
            <w:rStyle w:val="Hyperlink"/>
          </w:rPr>
          <w:t>http://www.computerworld.com/article/2516720/security0/senators-ramp-up-cyberwar-rhetoric.html</w:t>
        </w:r>
      </w:hyperlink>
      <w:r w:rsidR="003D2E8B">
        <w:t>, Accessed On 06-30-2016)</w:t>
      </w:r>
    </w:p>
    <w:p w:rsidR="003D2E8B" w:rsidRPr="003D2E8B" w:rsidRDefault="003D2E8B" w:rsidP="00C23526">
      <w:r>
        <w:t xml:space="preserve">*The bill mentioned is the Snowe-Rockefeller Bill. </w:t>
      </w:r>
    </w:p>
    <w:p w:rsidR="00C23526" w:rsidRDefault="00C23526" w:rsidP="00C23526">
      <w:r>
        <w:t xml:space="preserve">The proposed bill has its share of supporters, but </w:t>
      </w:r>
      <w:r w:rsidRPr="003D2E8B">
        <w:rPr>
          <w:rStyle w:val="StyleUnderline"/>
        </w:rPr>
        <w:t>the cyberwar rhetoric being used</w:t>
      </w:r>
      <w:r w:rsidRPr="003D2E8B">
        <w:t xml:space="preserve"> to justify the need for such measures </w:t>
      </w:r>
      <w:r w:rsidRPr="003D2E8B">
        <w:rPr>
          <w:rStyle w:val="StyleUnderline"/>
        </w:rPr>
        <w:t xml:space="preserve">is viewed skeptically by </w:t>
      </w:r>
      <w:r w:rsidRPr="003D2E8B">
        <w:rPr>
          <w:rStyle w:val="Emphasis"/>
        </w:rPr>
        <w:t>growing numbers of IT security professionals</w:t>
      </w:r>
      <w:r w:rsidRPr="003D2E8B">
        <w:rPr>
          <w:rStyle w:val="StyleUnderline"/>
        </w:rPr>
        <w:t xml:space="preserve">. </w:t>
      </w:r>
      <w:r w:rsidRPr="003D2E8B">
        <w:rPr>
          <w:rStyle w:val="StyleUnderline"/>
          <w:highlight w:val="yellow"/>
        </w:rPr>
        <w:t>Warnings about cyberwar</w:t>
      </w:r>
      <w:r>
        <w:t>, especially in the wake of the China-based attacks against Google and more than 30 other high-tech companies</w:t>
      </w:r>
      <w:r w:rsidRPr="003D2E8B">
        <w:t xml:space="preserve">, </w:t>
      </w:r>
      <w:r w:rsidRPr="003D2E8B">
        <w:rPr>
          <w:rStyle w:val="StyleUnderline"/>
          <w:highlight w:val="yellow"/>
        </w:rPr>
        <w:t xml:space="preserve">is </w:t>
      </w:r>
      <w:r w:rsidRPr="003D2E8B">
        <w:rPr>
          <w:rStyle w:val="Emphasis"/>
          <w:highlight w:val="yellow"/>
        </w:rPr>
        <w:t>unnecessary overhyping</w:t>
      </w:r>
      <w:r w:rsidRPr="003D2E8B">
        <w:rPr>
          <w:rStyle w:val="StyleUnderline"/>
        </w:rPr>
        <w:t xml:space="preserve"> of what's going</w:t>
      </w:r>
      <w:r w:rsidR="003D2E8B">
        <w:rPr>
          <w:rStyle w:val="StyleUnderline"/>
        </w:rPr>
        <w:t xml:space="preserve"> on</w:t>
      </w:r>
      <w:r>
        <w:t>, some experts say.</w:t>
      </w:r>
    </w:p>
    <w:p w:rsidR="00C23526" w:rsidRDefault="00C23526" w:rsidP="00C23526">
      <w:r>
        <w:t xml:space="preserve">One of them is noted security researcher Marcus </w:t>
      </w:r>
      <w:proofErr w:type="spellStart"/>
      <w:r>
        <w:t>Ranum</w:t>
      </w:r>
      <w:proofErr w:type="spellEnd"/>
      <w:r>
        <w:t xml:space="preserve">, chief security officer at Tenable Network Security Inc. In an opinion piece in U.S. News and World Report earlier this week, </w:t>
      </w:r>
      <w:proofErr w:type="spellStart"/>
      <w:r>
        <w:t>Ranum</w:t>
      </w:r>
      <w:proofErr w:type="spellEnd"/>
      <w:r>
        <w:t xml:space="preserve"> warned that the cyberwar rhetoric is scarier than actual war.</w:t>
      </w:r>
    </w:p>
    <w:p w:rsidR="00C23526" w:rsidRDefault="00C23526" w:rsidP="00C23526">
      <w:r>
        <w:t xml:space="preserve">"Suddenly, the steady drumbeat of computer/network security has been pushed to center stage, and now our government is talking about 'cyberwar' and pointing a finger at China," </w:t>
      </w:r>
      <w:proofErr w:type="spellStart"/>
      <w:r>
        <w:t>Ranum</w:t>
      </w:r>
      <w:proofErr w:type="spellEnd"/>
      <w:r>
        <w:t xml:space="preserve"> wrote. "Unless you've been asleep for a decade, you ought to be worried when our government starts using the rhetoric of warfare -- especially vocabulary like 'preemptive' and 'deterrence.'"</w:t>
      </w:r>
    </w:p>
    <w:p w:rsidR="00C23526" w:rsidRDefault="00C23526" w:rsidP="00C23526">
      <w:proofErr w:type="spellStart"/>
      <w:r>
        <w:t>Ranum</w:t>
      </w:r>
      <w:proofErr w:type="spellEnd"/>
      <w:r>
        <w:t xml:space="preserve"> today said that </w:t>
      </w:r>
      <w:r w:rsidRPr="003D2E8B">
        <w:rPr>
          <w:rStyle w:val="StyleUnderline"/>
          <w:highlight w:val="yellow"/>
        </w:rPr>
        <w:t>concerns about catastrophic economic losses and social havoc</w:t>
      </w:r>
      <w:r w:rsidRPr="003D2E8B">
        <w:rPr>
          <w:rStyle w:val="StyleUnderline"/>
        </w:rPr>
        <w:t xml:space="preserve"> stemming from a cyberwar </w:t>
      </w:r>
      <w:r w:rsidRPr="003D2E8B">
        <w:rPr>
          <w:rStyle w:val="StyleUnderline"/>
          <w:highlight w:val="yellow"/>
        </w:rPr>
        <w:t xml:space="preserve">are </w:t>
      </w:r>
      <w:r w:rsidRPr="003D2E8B">
        <w:rPr>
          <w:rStyle w:val="Emphasis"/>
          <w:highlight w:val="yellow"/>
        </w:rPr>
        <w:t>misplaced</w:t>
      </w:r>
      <w:r w:rsidRPr="003D2E8B">
        <w:rPr>
          <w:highlight w:val="yellow"/>
        </w:rPr>
        <w:t>.</w:t>
      </w:r>
    </w:p>
    <w:p w:rsidR="00C23526" w:rsidRDefault="00C23526" w:rsidP="00C23526">
      <w:r>
        <w:t>"</w:t>
      </w:r>
      <w:r w:rsidRPr="003D2E8B">
        <w:rPr>
          <w:rStyle w:val="StyleUnderline"/>
        </w:rPr>
        <w:t xml:space="preserve">When some cyberwar pundit starts talking </w:t>
      </w:r>
      <w:r w:rsidRPr="003D2E8B">
        <w:rPr>
          <w:rStyle w:val="Emphasis"/>
        </w:rPr>
        <w:t>hellfire</w:t>
      </w:r>
      <w:r w:rsidRPr="003D2E8B">
        <w:rPr>
          <w:rStyle w:val="StyleUnderline"/>
        </w:rPr>
        <w:t xml:space="preserve"> and </w:t>
      </w:r>
      <w:r w:rsidRPr="003D2E8B">
        <w:rPr>
          <w:rStyle w:val="Emphasis"/>
        </w:rPr>
        <w:t>damnation</w:t>
      </w:r>
      <w:r w:rsidRPr="003D2E8B">
        <w:rPr>
          <w:rStyle w:val="StyleUnderline"/>
        </w:rPr>
        <w:t>, you need to ask them whether their scenario is going to have the physical and psychological impact of a New Orleans flood or a 9/11</w:t>
      </w:r>
      <w:r>
        <w:t xml:space="preserve">," </w:t>
      </w:r>
      <w:proofErr w:type="spellStart"/>
      <w:r>
        <w:t>Ranum</w:t>
      </w:r>
      <w:proofErr w:type="spellEnd"/>
      <w:r>
        <w:t xml:space="preserve"> said in e-mailed comments to Computerworld. </w:t>
      </w:r>
      <w:r w:rsidRPr="003D2E8B">
        <w:rPr>
          <w:rStyle w:val="StyleUnderline"/>
        </w:rPr>
        <w:t xml:space="preserve">The types of </w:t>
      </w:r>
      <w:r w:rsidRPr="003D2E8B">
        <w:rPr>
          <w:rStyle w:val="StyleUnderline"/>
          <w:highlight w:val="yellow"/>
        </w:rPr>
        <w:t>disruptions</w:t>
      </w:r>
      <w:r w:rsidRPr="003D2E8B">
        <w:rPr>
          <w:rStyle w:val="StyleUnderline"/>
        </w:rPr>
        <w:t xml:space="preserve"> that some people claim cyberwar will cause, </w:t>
      </w:r>
      <w:r w:rsidRPr="003D2E8B">
        <w:rPr>
          <w:rStyle w:val="StyleUnderline"/>
          <w:highlight w:val="yellow"/>
        </w:rPr>
        <w:t xml:space="preserve">such as </w:t>
      </w:r>
      <w:r w:rsidRPr="003D2E8B">
        <w:rPr>
          <w:rStyle w:val="Emphasis"/>
          <w:highlight w:val="yellow"/>
        </w:rPr>
        <w:t>large-scale power blackouts</w:t>
      </w:r>
      <w:r w:rsidRPr="003D2E8B">
        <w:rPr>
          <w:rStyle w:val="StyleUnderline"/>
          <w:highlight w:val="yellow"/>
        </w:rPr>
        <w:t xml:space="preserve">, are </w:t>
      </w:r>
      <w:r w:rsidRPr="003D2E8B">
        <w:rPr>
          <w:rStyle w:val="Emphasis"/>
          <w:highlight w:val="yellow"/>
        </w:rPr>
        <w:t>unlikely to result in the kind of mayhem that is being assumed</w:t>
      </w:r>
      <w:r>
        <w:t xml:space="preserve">, he said. </w:t>
      </w:r>
      <w:r w:rsidRPr="003D2E8B">
        <w:rPr>
          <w:rStyle w:val="StyleUnderline"/>
          <w:highlight w:val="yellow"/>
        </w:rPr>
        <w:t xml:space="preserve">Many "experience power failures </w:t>
      </w:r>
      <w:r w:rsidRPr="003D2E8B">
        <w:rPr>
          <w:rStyle w:val="Emphasis"/>
          <w:highlight w:val="yellow"/>
        </w:rPr>
        <w:t>sometimes lasting days</w:t>
      </w:r>
      <w:r w:rsidRPr="003D2E8B">
        <w:t xml:space="preserve"> -- because of winter weather -- </w:t>
      </w:r>
      <w:r w:rsidRPr="003D2E8B">
        <w:rPr>
          <w:rStyle w:val="StyleUnderline"/>
          <w:highlight w:val="yellow"/>
        </w:rPr>
        <w:t xml:space="preserve">and </w:t>
      </w:r>
      <w:r w:rsidRPr="003D2E8B">
        <w:rPr>
          <w:rStyle w:val="Emphasis"/>
          <w:highlight w:val="yellow"/>
        </w:rPr>
        <w:t>we don't dissolve into chaos</w:t>
      </w:r>
      <w:r w:rsidRPr="003D2E8B">
        <w:rPr>
          <w:rStyle w:val="StyleUnderline"/>
        </w:rPr>
        <w:t>,"</w:t>
      </w:r>
      <w:r>
        <w:t xml:space="preserve"> he said.</w:t>
      </w:r>
    </w:p>
    <w:p w:rsidR="00C23526" w:rsidRDefault="00C23526" w:rsidP="00C23526">
      <w:proofErr w:type="spellStart"/>
      <w:r>
        <w:t>Ranum's</w:t>
      </w:r>
      <w:proofErr w:type="spellEnd"/>
      <w:r>
        <w:t xml:space="preserve"> views are similar to those of a growing number of other experts. James Lewis, who headed a team that developed a set of cybersecurity recommendations for President Obama, recently wrote about the issue in a blog. </w:t>
      </w:r>
      <w:r w:rsidRPr="003D2E8B">
        <w:rPr>
          <w:rStyle w:val="StyleUnderline"/>
          <w:highlight w:val="yellow"/>
        </w:rPr>
        <w:t xml:space="preserve">The nation is </w:t>
      </w:r>
      <w:r w:rsidRPr="003D2E8B">
        <w:rPr>
          <w:rStyle w:val="Emphasis"/>
          <w:highlight w:val="yellow"/>
        </w:rPr>
        <w:t>not in the middle of a cyberwar</w:t>
      </w:r>
      <w:r w:rsidRPr="003D2E8B">
        <w:rPr>
          <w:rStyle w:val="StyleUnderline"/>
        </w:rPr>
        <w:t>,</w:t>
      </w:r>
      <w:r>
        <w:t xml:space="preserve"> Lewis stressed.</w:t>
      </w:r>
    </w:p>
    <w:p w:rsidR="00C23526" w:rsidRDefault="00C23526" w:rsidP="00C23526">
      <w:r>
        <w:t xml:space="preserve">Drawing a comparison to traditional warfare, he noted that </w:t>
      </w:r>
      <w:r w:rsidRPr="003D2E8B">
        <w:rPr>
          <w:rStyle w:val="StyleUnderline"/>
          <w:highlight w:val="yellow"/>
        </w:rPr>
        <w:t>it's unlikely that a country would</w:t>
      </w:r>
      <w:r w:rsidRPr="003D2E8B">
        <w:rPr>
          <w:rStyle w:val="StyleUnderline"/>
        </w:rPr>
        <w:t xml:space="preserve"> preemptively launch a missile </w:t>
      </w:r>
      <w:r w:rsidRPr="003D2E8B">
        <w:rPr>
          <w:rStyle w:val="StyleUnderline"/>
          <w:highlight w:val="yellow"/>
        </w:rPr>
        <w:t>strike against critical infrastructure</w:t>
      </w:r>
      <w:r w:rsidRPr="003D2E8B">
        <w:rPr>
          <w:rStyle w:val="StyleUnderline"/>
        </w:rPr>
        <w:t xml:space="preserve"> in the U.S., </w:t>
      </w:r>
      <w:r w:rsidRPr="003D2E8B">
        <w:rPr>
          <w:rStyle w:val="StyleUnderline"/>
          <w:highlight w:val="yellow"/>
        </w:rPr>
        <w:t xml:space="preserve">because it would </w:t>
      </w:r>
      <w:r w:rsidRPr="003D2E8B">
        <w:rPr>
          <w:rStyle w:val="Emphasis"/>
          <w:highlight w:val="yellow"/>
        </w:rPr>
        <w:t>fear massive retaliation</w:t>
      </w:r>
      <w:r w:rsidRPr="003D2E8B">
        <w:rPr>
          <w:rStyle w:val="StyleUnderline"/>
          <w:highlight w:val="yellow"/>
        </w:rPr>
        <w:t xml:space="preserve">. The </w:t>
      </w:r>
      <w:r w:rsidRPr="003D2E8B">
        <w:rPr>
          <w:rStyle w:val="Emphasis"/>
          <w:highlight w:val="yellow"/>
        </w:rPr>
        <w:t>same holds true for cyberwar</w:t>
      </w:r>
      <w:r>
        <w:t>, said Lewis, who is a senior fellow and program director at the Center for Strategic and International Studies. "</w:t>
      </w:r>
      <w:r w:rsidRPr="003D2E8B">
        <w:rPr>
          <w:rStyle w:val="StyleUnderline"/>
        </w:rPr>
        <w:t xml:space="preserve">Foreign </w:t>
      </w:r>
      <w:r w:rsidRPr="003D2E8B">
        <w:rPr>
          <w:rStyle w:val="StyleUnderline"/>
          <w:highlight w:val="yellow"/>
        </w:rPr>
        <w:t>leaders will not lightly begin a war</w:t>
      </w:r>
      <w:r w:rsidRPr="003D2E8B">
        <w:rPr>
          <w:rStyle w:val="StyleUnderline"/>
        </w:rPr>
        <w:t xml:space="preserve"> with the U</w:t>
      </w:r>
      <w:r>
        <w:t xml:space="preserve">nited </w:t>
      </w:r>
      <w:r w:rsidRPr="003D2E8B">
        <w:rPr>
          <w:rStyle w:val="StyleUnderline"/>
        </w:rPr>
        <w:t>S</w:t>
      </w:r>
      <w:r>
        <w:t>tates," he said. "</w:t>
      </w:r>
      <w:r w:rsidRPr="003D2E8B">
        <w:rPr>
          <w:rStyle w:val="StyleUnderline"/>
          <w:highlight w:val="yellow"/>
        </w:rPr>
        <w:t xml:space="preserve">And the risk of cyberwar is </w:t>
      </w:r>
      <w:r w:rsidRPr="003D2E8B">
        <w:rPr>
          <w:rStyle w:val="Emphasis"/>
          <w:highlight w:val="yellow"/>
        </w:rPr>
        <w:t>too high</w:t>
      </w:r>
      <w:r w:rsidRPr="003D2E8B">
        <w:rPr>
          <w:rStyle w:val="StyleUnderline"/>
          <w:highlight w:val="yellow"/>
        </w:rPr>
        <w:t xml:space="preserve"> for </w:t>
      </w:r>
      <w:r w:rsidRPr="003D2E8B">
        <w:rPr>
          <w:rStyle w:val="Emphasis"/>
          <w:highlight w:val="yellow"/>
        </w:rPr>
        <w:t>frivolous</w:t>
      </w:r>
      <w:r w:rsidRPr="003D2E8B">
        <w:rPr>
          <w:rStyle w:val="StyleUnderline"/>
          <w:highlight w:val="yellow"/>
        </w:rPr>
        <w:t xml:space="preserve"> or </w:t>
      </w:r>
      <w:r w:rsidRPr="003D2E8B">
        <w:rPr>
          <w:rStyle w:val="Emphasis"/>
          <w:highlight w:val="yellow"/>
        </w:rPr>
        <w:t>spontaneous engagement</w:t>
      </w:r>
      <w:r>
        <w:t>."</w:t>
      </w:r>
    </w:p>
    <w:p w:rsidR="00CA40B1" w:rsidRDefault="00CA40B1" w:rsidP="00C23526"/>
    <w:p w:rsidR="00CA40B1" w:rsidRDefault="002D641F" w:rsidP="00CA40B1">
      <w:pPr>
        <w:pStyle w:val="Heading4"/>
      </w:pPr>
      <w:r>
        <w:t xml:space="preserve">Risk of </w:t>
      </w:r>
      <w:proofErr w:type="spellStart"/>
      <w:r>
        <w:t>cyberconflict</w:t>
      </w:r>
      <w:proofErr w:type="spellEnd"/>
      <w:r>
        <w:t xml:space="preserve"> is </w:t>
      </w:r>
      <w:r w:rsidRPr="002D641F">
        <w:rPr>
          <w:u w:val="single"/>
        </w:rPr>
        <w:t>overhyped</w:t>
      </w:r>
      <w:r>
        <w:t xml:space="preserve"> — </w:t>
      </w:r>
      <w:r w:rsidRPr="002D641F">
        <w:rPr>
          <w:u w:val="single"/>
        </w:rPr>
        <w:t>small attacks don’t justify conflict</w:t>
      </w:r>
      <w:r>
        <w:t xml:space="preserve">. </w:t>
      </w:r>
    </w:p>
    <w:p w:rsidR="00CA40B1" w:rsidRPr="00CA40B1" w:rsidRDefault="00CA40B1" w:rsidP="00C23526">
      <w:r w:rsidRPr="00CA40B1">
        <w:rPr>
          <w:rStyle w:val="Style13ptBold"/>
        </w:rPr>
        <w:t>Lewis 14</w:t>
      </w:r>
      <w:r>
        <w:t xml:space="preserve"> — James Lewis, Senior Vice President and Director of the Strategic Technologies Program at the Center for Strategic and International Studies, 2014 (“Explained: Why a U.S.-China "Cold War" in Cyberspace Is Not Happening,” </w:t>
      </w:r>
      <w:r>
        <w:rPr>
          <w:i/>
        </w:rPr>
        <w:t xml:space="preserve">The National Interest, </w:t>
      </w:r>
      <w:r>
        <w:t>November 12</w:t>
      </w:r>
      <w:r w:rsidRPr="00CA40B1">
        <w:rPr>
          <w:vertAlign w:val="superscript"/>
        </w:rPr>
        <w:t>th</w:t>
      </w:r>
      <w:r>
        <w:t xml:space="preserve">, Accessible Online at </w:t>
      </w:r>
      <w:hyperlink r:id="rId26" w:history="1">
        <w:r w:rsidRPr="00AF081A">
          <w:rPr>
            <w:rStyle w:val="Hyperlink"/>
          </w:rPr>
          <w:t>http://nationalinterest.org/blog/the-buzz/explained-why-us-china-cold-war-cyberspace-not-happening-11655</w:t>
        </w:r>
      </w:hyperlink>
      <w:r>
        <w:t>, Accessed On 06-30-2016, MA)</w:t>
      </w:r>
    </w:p>
    <w:p w:rsidR="00CA40B1" w:rsidRPr="002D641F" w:rsidRDefault="00CA40B1" w:rsidP="00C23526">
      <w:pPr>
        <w:rPr>
          <w:rStyle w:val="StyleUnderline"/>
        </w:rPr>
      </w:pPr>
      <w:r w:rsidRPr="002D641F">
        <w:rPr>
          <w:rStyle w:val="StyleUnderline"/>
          <w:highlight w:val="yellow"/>
        </w:rPr>
        <w:t>Describing cyber activities</w:t>
      </w:r>
      <w:r w:rsidRPr="002D641F">
        <w:rPr>
          <w:rStyle w:val="StyleUnderline"/>
        </w:rPr>
        <w:t xml:space="preserve"> by the US and China </w:t>
      </w:r>
      <w:r w:rsidRPr="002D641F">
        <w:rPr>
          <w:rStyle w:val="StyleUnderline"/>
          <w:highlight w:val="yellow"/>
        </w:rPr>
        <w:t>as a new Cold War</w:t>
      </w:r>
      <w:r w:rsidRPr="002D641F">
        <w:rPr>
          <w:rStyle w:val="StyleUnderline"/>
        </w:rPr>
        <w:t xml:space="preserve"> in cyberspace </w:t>
      </w:r>
      <w:r w:rsidRPr="002D641F">
        <w:rPr>
          <w:rStyle w:val="StyleUnderline"/>
          <w:highlight w:val="yellow"/>
        </w:rPr>
        <w:t xml:space="preserve">is </w:t>
      </w:r>
      <w:r w:rsidRPr="002D641F">
        <w:rPr>
          <w:rStyle w:val="Emphasis"/>
          <w:highlight w:val="yellow"/>
        </w:rPr>
        <w:t>hyperbolic</w:t>
      </w:r>
      <w:r w:rsidRPr="002D641F">
        <w:rPr>
          <w:rStyle w:val="StyleUnderline"/>
          <w:highlight w:val="yellow"/>
        </w:rPr>
        <w:t xml:space="preserve"> and </w:t>
      </w:r>
      <w:r w:rsidRPr="002D641F">
        <w:rPr>
          <w:rStyle w:val="Emphasis"/>
          <w:highlight w:val="yellow"/>
        </w:rPr>
        <w:t>inaccurate</w:t>
      </w:r>
      <w:r>
        <w:t xml:space="preserve">. The relationship between the US and China and the international environment for this relationship are very different from the Cold War, when relations and contacts with the Soviet Union were extremely limited and there was no economic interdependence or interconnection. </w:t>
      </w:r>
      <w:r w:rsidRPr="002D641F">
        <w:rPr>
          <w:rStyle w:val="StyleUnderline"/>
          <w:highlight w:val="yellow"/>
        </w:rPr>
        <w:t xml:space="preserve">There have been none of the </w:t>
      </w:r>
      <w:r w:rsidRPr="002D641F">
        <w:rPr>
          <w:rStyle w:val="Emphasis"/>
          <w:highlight w:val="yellow"/>
        </w:rPr>
        <w:t>threats</w:t>
      </w:r>
      <w:r w:rsidRPr="002D641F">
        <w:rPr>
          <w:rStyle w:val="StyleUnderline"/>
          <w:highlight w:val="yellow"/>
        </w:rPr>
        <w:t xml:space="preserve">, </w:t>
      </w:r>
      <w:r w:rsidRPr="002D641F">
        <w:rPr>
          <w:rStyle w:val="Emphasis"/>
          <w:highlight w:val="yellow"/>
        </w:rPr>
        <w:t>ideological challenges</w:t>
      </w:r>
      <w:r w:rsidRPr="002D641F">
        <w:rPr>
          <w:rStyle w:val="StyleUnderline"/>
          <w:highlight w:val="yellow"/>
        </w:rPr>
        <w:t xml:space="preserve"> or </w:t>
      </w:r>
      <w:r w:rsidRPr="002D641F">
        <w:rPr>
          <w:rStyle w:val="Emphasis"/>
          <w:highlight w:val="yellow"/>
        </w:rPr>
        <w:t>proxy conflicts</w:t>
      </w:r>
      <w:r w:rsidRPr="002D641F">
        <w:rPr>
          <w:rStyle w:val="StyleUnderline"/>
          <w:highlight w:val="yellow"/>
        </w:rPr>
        <w:t xml:space="preserve"> that characterized the Cold War.</w:t>
      </w:r>
    </w:p>
    <w:p w:rsidR="00CA40B1" w:rsidRDefault="00CA40B1" w:rsidP="00C23526">
      <w:r w:rsidRPr="002D641F">
        <w:rPr>
          <w:rStyle w:val="StyleUnderline"/>
          <w:highlight w:val="yellow"/>
        </w:rPr>
        <w:t xml:space="preserve">The US has sought to </w:t>
      </w:r>
      <w:r w:rsidRPr="002D641F">
        <w:rPr>
          <w:rStyle w:val="Emphasis"/>
          <w:highlight w:val="yellow"/>
        </w:rPr>
        <w:t>avoid a military focus in its cybersecurity efforts</w:t>
      </w:r>
      <w:r>
        <w:t>. It has cast China’s cyber espionage as a commercial matter (Treasury Secretary Lew has told China’s President that cyberattacks are ‘a very serious threat to our economic interests’). For example, the US indictments of People’s Liberation Army officers for cyber espionage focused intentionally on trade and economic crimes to avoid any implication that this was a military contest.</w:t>
      </w:r>
    </w:p>
    <w:p w:rsidR="00CA40B1" w:rsidRPr="00C23526" w:rsidRDefault="00CA40B1" w:rsidP="00C23526">
      <w:r w:rsidRPr="002D641F">
        <w:rPr>
          <w:rStyle w:val="StyleUnderline"/>
          <w:highlight w:val="yellow"/>
        </w:rPr>
        <w:t xml:space="preserve">China has </w:t>
      </w:r>
      <w:r w:rsidRPr="002D641F">
        <w:rPr>
          <w:rStyle w:val="Emphasis"/>
          <w:highlight w:val="yellow"/>
        </w:rPr>
        <w:t>never used “force”</w:t>
      </w:r>
      <w:r>
        <w:t xml:space="preserve"> (defined as acts of violence) </w:t>
      </w:r>
      <w:r w:rsidRPr="002D641F">
        <w:rPr>
          <w:rStyle w:val="StyleUnderline"/>
          <w:highlight w:val="yellow"/>
        </w:rPr>
        <w:t xml:space="preserve">against the US in cyberspace; it will use cyberattack against US military forces in any clash, but </w:t>
      </w:r>
      <w:r w:rsidRPr="002D641F">
        <w:rPr>
          <w:rStyle w:val="Emphasis"/>
          <w:highlight w:val="yellow"/>
        </w:rPr>
        <w:t>espionage isn’t war</w:t>
      </w:r>
      <w:r w:rsidRPr="002D641F">
        <w:rPr>
          <w:rStyle w:val="StyleUnderline"/>
          <w:highlight w:val="yellow"/>
        </w:rPr>
        <w:t xml:space="preserve">—if it were grounds for war, the US </w:t>
      </w:r>
      <w:r w:rsidRPr="002D641F">
        <w:rPr>
          <w:rStyle w:val="Emphasis"/>
          <w:highlight w:val="yellow"/>
        </w:rPr>
        <w:t>would find itself at war with many countries</w:t>
      </w:r>
      <w:r w:rsidRPr="002D641F">
        <w:rPr>
          <w:rStyle w:val="StyleUnderline"/>
          <w:highlight w:val="yellow"/>
        </w:rPr>
        <w:t xml:space="preserve">. Both China and the US have </w:t>
      </w:r>
      <w:r w:rsidRPr="002D641F">
        <w:rPr>
          <w:rStyle w:val="Emphasis"/>
          <w:highlight w:val="yellow"/>
        </w:rPr>
        <w:t>implicitly avoided truly damaging attacks</w:t>
      </w:r>
      <w:r w:rsidRPr="002D641F">
        <w:rPr>
          <w:rStyle w:val="StyleUnderline"/>
          <w:highlight w:val="yellow"/>
        </w:rPr>
        <w:t xml:space="preserve"> or </w:t>
      </w:r>
      <w:r w:rsidRPr="002D641F">
        <w:rPr>
          <w:rStyle w:val="Emphasis"/>
          <w:highlight w:val="yellow"/>
        </w:rPr>
        <w:t>military confrontation in cyberspace</w:t>
      </w:r>
      <w:r w:rsidRPr="002D641F">
        <w:rPr>
          <w:rStyle w:val="StyleUnderline"/>
          <w:highlight w:val="yellow"/>
        </w:rPr>
        <w:t xml:space="preserve">, each </w:t>
      </w:r>
      <w:r w:rsidRPr="002D641F">
        <w:rPr>
          <w:rStyle w:val="Emphasis"/>
          <w:highlight w:val="yellow"/>
        </w:rPr>
        <w:t>restricting its activities to espionage</w:t>
      </w:r>
      <w:r w:rsidRPr="002D641F">
        <w:rPr>
          <w:rStyle w:val="StyleUnderline"/>
          <w:highlight w:val="yellow"/>
        </w:rPr>
        <w:t>.</w:t>
      </w:r>
      <w:r>
        <w:t xml:space="preserve"> Espionage isn’t a crime under international law, and it’s not in the US interest to make it so. Dealing with China’s cyber espionage requires a sustained effort to construct norms and persuade China to observe them, to create consequences for Chinese actions, and to improve cyber </w:t>
      </w:r>
      <w:proofErr w:type="spellStart"/>
      <w:r>
        <w:t>defences</w:t>
      </w:r>
      <w:proofErr w:type="spellEnd"/>
      <w:r>
        <w:t xml:space="preserve"> in the interim.</w:t>
      </w:r>
    </w:p>
    <w:p w:rsidR="002D641F" w:rsidRDefault="002D641F">
      <w:pPr>
        <w:pStyle w:val="Heading3"/>
      </w:pPr>
      <w:r>
        <w:t>Extend: “No Retaliation”</w:t>
      </w:r>
    </w:p>
    <w:p w:rsidR="00F85D27" w:rsidRDefault="00F85D27" w:rsidP="00F85D27">
      <w:pPr>
        <w:pStyle w:val="Heading4"/>
      </w:pPr>
      <w:r w:rsidRPr="00F85D27">
        <w:rPr>
          <w:u w:val="single"/>
        </w:rPr>
        <w:t>No Retaliation</w:t>
      </w:r>
      <w:r>
        <w:t xml:space="preserve"> —  countries </w:t>
      </w:r>
      <w:r w:rsidRPr="00F85D27">
        <w:rPr>
          <w:u w:val="single"/>
        </w:rPr>
        <w:t>aren’t irrational</w:t>
      </w:r>
      <w:r>
        <w:t xml:space="preserve">. They have a </w:t>
      </w:r>
      <w:r w:rsidRPr="00F85D27">
        <w:rPr>
          <w:u w:val="single"/>
        </w:rPr>
        <w:t>high standard for military action against other states</w:t>
      </w:r>
      <w:r>
        <w:t xml:space="preserve">. Absent convincing evidence against another country, escalation is </w:t>
      </w:r>
      <w:r w:rsidRPr="00F85D27">
        <w:rPr>
          <w:u w:val="single"/>
        </w:rPr>
        <w:t>unlikely</w:t>
      </w:r>
      <w:r>
        <w:t xml:space="preserve">. Nuclear escalation carries an </w:t>
      </w:r>
      <w:r>
        <w:rPr>
          <w:u w:val="single"/>
        </w:rPr>
        <w:t>extremely heavy</w:t>
      </w:r>
      <w:r w:rsidRPr="00F85D27">
        <w:rPr>
          <w:u w:val="single"/>
        </w:rPr>
        <w:t xml:space="preserve"> weight</w:t>
      </w:r>
      <w:r w:rsidRPr="00F85D27">
        <w:t xml:space="preserve"> </w:t>
      </w:r>
      <w:r>
        <w:t xml:space="preserve">— </w:t>
      </w:r>
      <w:proofErr w:type="spellStart"/>
      <w:r>
        <w:t>Krepinivich</w:t>
      </w:r>
      <w:proofErr w:type="spellEnd"/>
      <w:r>
        <w:t xml:space="preserve">. </w:t>
      </w:r>
    </w:p>
    <w:p w:rsidR="00F85D27" w:rsidRPr="00F85D27" w:rsidRDefault="00F85D27" w:rsidP="00F85D27"/>
    <w:p w:rsidR="00FD070C" w:rsidRPr="00996BDB" w:rsidRDefault="00FD070C" w:rsidP="00FD070C">
      <w:pPr>
        <w:pStyle w:val="Heading4"/>
      </w:pPr>
      <w:r w:rsidRPr="00996BDB">
        <w:t xml:space="preserve">Cyberwar </w:t>
      </w:r>
      <w:r w:rsidRPr="008A478F">
        <w:rPr>
          <w:u w:val="single"/>
        </w:rPr>
        <w:t>won’t escalate</w:t>
      </w:r>
      <w:r w:rsidRPr="00996BDB">
        <w:t xml:space="preserve"> – </w:t>
      </w:r>
      <w:r>
        <w:t xml:space="preserve">they remain </w:t>
      </w:r>
      <w:r w:rsidRPr="008A478F">
        <w:rPr>
          <w:u w:val="single"/>
        </w:rPr>
        <w:t>regionalized</w:t>
      </w:r>
      <w:r>
        <w:t xml:space="preserve"> and </w:t>
      </w:r>
      <w:r w:rsidRPr="008A478F">
        <w:rPr>
          <w:u w:val="single"/>
        </w:rPr>
        <w:t>restrained</w:t>
      </w:r>
      <w:r>
        <w:t xml:space="preserve">. </w:t>
      </w:r>
    </w:p>
    <w:p w:rsidR="00FD070C" w:rsidRPr="00996BDB" w:rsidRDefault="00FD070C" w:rsidP="00FD070C">
      <w:proofErr w:type="spellStart"/>
      <w:r w:rsidRPr="00996BDB">
        <w:rPr>
          <w:rStyle w:val="Style13ptBold"/>
        </w:rPr>
        <w:t>Gartzke</w:t>
      </w:r>
      <w:proofErr w:type="spellEnd"/>
      <w:r w:rsidRPr="00996BDB">
        <w:rPr>
          <w:rStyle w:val="Style13ptBold"/>
        </w:rPr>
        <w:t xml:space="preserve"> </w:t>
      </w:r>
      <w:r>
        <w:rPr>
          <w:rStyle w:val="Style13ptBold"/>
        </w:rPr>
        <w:t>and</w:t>
      </w:r>
      <w:r w:rsidRPr="00996BDB">
        <w:rPr>
          <w:rStyle w:val="Style13ptBold"/>
        </w:rPr>
        <w:t xml:space="preserve"> Lindsay</w:t>
      </w:r>
      <w:r w:rsidRPr="006E2C6A">
        <w:t xml:space="preserve"> </w:t>
      </w:r>
      <w:r w:rsidRPr="00996BDB">
        <w:rPr>
          <w:rStyle w:val="Style13ptBold"/>
        </w:rPr>
        <w:t xml:space="preserve">15 </w:t>
      </w:r>
      <w:r>
        <w:t xml:space="preserve">— </w:t>
      </w:r>
      <w:r w:rsidRPr="00996BDB">
        <w:t xml:space="preserve">Erik </w:t>
      </w:r>
      <w:proofErr w:type="spellStart"/>
      <w:r>
        <w:t>Gartzke</w:t>
      </w:r>
      <w:proofErr w:type="spellEnd"/>
      <w:r>
        <w:t xml:space="preserve">, </w:t>
      </w:r>
      <w:r w:rsidRPr="00996BDB">
        <w:t xml:space="preserve">Associate professor </w:t>
      </w:r>
      <w:r>
        <w:t xml:space="preserve">of Political Science </w:t>
      </w:r>
      <w:r w:rsidRPr="00996BDB">
        <w:t>at</w:t>
      </w:r>
      <w:r>
        <w:t xml:space="preserve"> the</w:t>
      </w:r>
      <w:r w:rsidRPr="00996BDB">
        <w:t xml:space="preserve"> U</w:t>
      </w:r>
      <w:r>
        <w:t xml:space="preserve">niversity of </w:t>
      </w:r>
      <w:r w:rsidRPr="00996BDB">
        <w:t>C</w:t>
      </w:r>
      <w:r>
        <w:t>alifornia,</w:t>
      </w:r>
      <w:r w:rsidRPr="00996BDB">
        <w:t xml:space="preserve"> San Diego,</w:t>
      </w:r>
      <w:r>
        <w:t xml:space="preserve"> and Jon Lindsay, Senior Fellow at the University of California Institute on Global Conflict and Cooperation, 2015 (“</w:t>
      </w:r>
      <w:r w:rsidRPr="00996BDB">
        <w:t>Weaving Tangled Webs: Offense,</w:t>
      </w:r>
      <w:r>
        <w:t xml:space="preserve"> </w:t>
      </w:r>
      <w:r w:rsidRPr="00996BDB">
        <w:t>Defense, and Deception in Cyberspace,</w:t>
      </w:r>
      <w:r>
        <w:t xml:space="preserve">” </w:t>
      </w:r>
      <w:r>
        <w:rPr>
          <w:i/>
        </w:rPr>
        <w:t>Security Studies,</w:t>
      </w:r>
      <w:r>
        <w:t xml:space="preserve"> June 22</w:t>
      </w:r>
      <w:r w:rsidRPr="006E2C6A">
        <w:rPr>
          <w:vertAlign w:val="superscript"/>
        </w:rPr>
        <w:t>nd</w:t>
      </w:r>
      <w:r>
        <w:t xml:space="preserve">, </w:t>
      </w:r>
      <w:r w:rsidRPr="00996BDB">
        <w:t xml:space="preserve"> </w:t>
      </w:r>
      <w:hyperlink r:id="rId27" w:history="1">
        <w:r w:rsidRPr="007171BC">
          <w:rPr>
            <w:rStyle w:val="Hyperlink"/>
          </w:rPr>
          <w:t>http://www.researchgate.net/publication/279069843_Weaving_Tangled_Webs_Offense_Defense_and_Deception_in_Cyberspace</w:t>
        </w:r>
      </w:hyperlink>
      <w:r>
        <w:t>, Accessed On 06-30-2016)</w:t>
      </w:r>
    </w:p>
    <w:p w:rsidR="00FD070C" w:rsidRPr="006E2C6A" w:rsidRDefault="00FD070C" w:rsidP="00FD070C">
      <w:pPr>
        <w:rPr>
          <w:rStyle w:val="StyleUnderline"/>
        </w:rPr>
      </w:pPr>
      <w:r w:rsidRPr="006E2C6A">
        <w:t xml:space="preserve">Indeed, </w:t>
      </w:r>
      <w:r w:rsidRPr="008A478F">
        <w:rPr>
          <w:rStyle w:val="StyleUnderline"/>
          <w:highlight w:val="yellow"/>
        </w:rPr>
        <w:t>the</w:t>
      </w:r>
      <w:r w:rsidRPr="006E2C6A">
        <w:t xml:space="preserve"> US </w:t>
      </w:r>
      <w:r w:rsidRPr="008A478F">
        <w:rPr>
          <w:rStyle w:val="StyleUnderline"/>
          <w:highlight w:val="yellow"/>
        </w:rPr>
        <w:t>D</w:t>
      </w:r>
      <w:r w:rsidRPr="006E2C6A">
        <w:t xml:space="preserve">epartment </w:t>
      </w:r>
      <w:r w:rsidRPr="008A478F">
        <w:rPr>
          <w:rStyle w:val="StyleUnderline"/>
          <w:highlight w:val="yellow"/>
        </w:rPr>
        <w:t>o</w:t>
      </w:r>
      <w:r w:rsidRPr="006E2C6A">
        <w:t xml:space="preserve">f </w:t>
      </w:r>
      <w:r w:rsidRPr="008A478F">
        <w:rPr>
          <w:rStyle w:val="StyleUnderline"/>
          <w:highlight w:val="yellow"/>
        </w:rPr>
        <w:t>D</w:t>
      </w:r>
      <w:r w:rsidRPr="006E2C6A">
        <w:t xml:space="preserve">efense </w:t>
      </w:r>
      <w:r w:rsidRPr="008A478F">
        <w:rPr>
          <w:rStyle w:val="StyleUnderline"/>
          <w:highlight w:val="yellow"/>
        </w:rPr>
        <w:t xml:space="preserve">gets attacked </w:t>
      </w:r>
      <w:r w:rsidRPr="008A478F">
        <w:rPr>
          <w:rStyle w:val="Emphasis"/>
          <w:highlight w:val="yellow"/>
        </w:rPr>
        <w:t>ten million times a day</w:t>
      </w:r>
      <w:r w:rsidRPr="006E2C6A">
        <w:t xml:space="preserve">; a US university receives a hundred thousand Chinese attacks per day; and one firm measures three thousand distributed denial of service (DDoS) attacks per day worldwide.23 In reality, however, most of these so-called attacks are just routine probes by automated networks of compromised computers (botnets) run by profit-seeking criminals or spy bureaucracies—a far cry from terrorism or military assault. </w:t>
      </w:r>
      <w:r w:rsidRPr="008A478F">
        <w:rPr>
          <w:rStyle w:val="StyleUnderline"/>
          <w:highlight w:val="yellow"/>
        </w:rPr>
        <w:t>The most alarming scenarios of a “</w:t>
      </w:r>
      <w:r w:rsidRPr="008A478F">
        <w:rPr>
          <w:rStyle w:val="Emphasis"/>
          <w:highlight w:val="yellow"/>
        </w:rPr>
        <w:t>digital Pearl Harbor</w:t>
      </w:r>
      <w:r w:rsidRPr="008A478F">
        <w:rPr>
          <w:rStyle w:val="StyleUnderline"/>
          <w:highlight w:val="yellow"/>
        </w:rPr>
        <w:t>” or “</w:t>
      </w:r>
      <w:r w:rsidRPr="008A478F">
        <w:rPr>
          <w:rStyle w:val="Emphasis"/>
          <w:highlight w:val="yellow"/>
        </w:rPr>
        <w:t>cyber 9/11</w:t>
      </w:r>
      <w:r w:rsidRPr="008A478F">
        <w:rPr>
          <w:rStyle w:val="StyleUnderline"/>
          <w:highlight w:val="yellow"/>
        </w:rPr>
        <w:t xml:space="preserve">” have </w:t>
      </w:r>
      <w:r w:rsidRPr="008A478F">
        <w:rPr>
          <w:rStyle w:val="Emphasis"/>
          <w:highlight w:val="yellow"/>
        </w:rPr>
        <w:t>yet to materialize</w:t>
      </w:r>
      <w:r w:rsidRPr="008A478F">
        <w:rPr>
          <w:rStyle w:val="StyleUnderline"/>
          <w:highlight w:val="yellow"/>
        </w:rPr>
        <w:t xml:space="preserve"> despite decades of warning.</w:t>
      </w:r>
      <w:r w:rsidRPr="006E2C6A">
        <w:rPr>
          <w:rStyle w:val="StyleUnderline"/>
        </w:rPr>
        <w:t xml:space="preserve"> </w:t>
      </w:r>
    </w:p>
    <w:p w:rsidR="00FD070C" w:rsidRPr="006E2C6A" w:rsidRDefault="00FD070C" w:rsidP="00FD070C">
      <w:r w:rsidRPr="008A478F">
        <w:rPr>
          <w:rStyle w:val="StyleUnderline"/>
          <w:highlight w:val="yellow"/>
        </w:rPr>
        <w:t xml:space="preserve">The </w:t>
      </w:r>
      <w:proofErr w:type="spellStart"/>
      <w:r w:rsidRPr="008A478F">
        <w:rPr>
          <w:rStyle w:val="StyleUnderline"/>
          <w:highlight w:val="yellow"/>
        </w:rPr>
        <w:t>Stuxnet</w:t>
      </w:r>
      <w:proofErr w:type="spellEnd"/>
      <w:r w:rsidRPr="008A478F">
        <w:rPr>
          <w:rStyle w:val="StyleUnderline"/>
          <w:highlight w:val="yellow"/>
        </w:rPr>
        <w:t xml:space="preserve"> worm caused </w:t>
      </w:r>
      <w:r w:rsidRPr="008A478F">
        <w:rPr>
          <w:rStyle w:val="Emphasis"/>
          <w:highlight w:val="yellow"/>
        </w:rPr>
        <w:t>limited</w:t>
      </w:r>
      <w:r w:rsidRPr="008A478F">
        <w:rPr>
          <w:rStyle w:val="StyleUnderline"/>
          <w:highlight w:val="yellow"/>
        </w:rPr>
        <w:t xml:space="preserve"> and </w:t>
      </w:r>
      <w:r w:rsidRPr="008A478F">
        <w:rPr>
          <w:rStyle w:val="Emphasis"/>
          <w:highlight w:val="yellow"/>
        </w:rPr>
        <w:t>temporary</w:t>
      </w:r>
      <w:r w:rsidRPr="008A478F">
        <w:rPr>
          <w:rStyle w:val="StyleUnderline"/>
          <w:highlight w:val="yellow"/>
        </w:rPr>
        <w:t xml:space="preserve"> disruption</w:t>
      </w:r>
      <w:r w:rsidRPr="006E2C6A">
        <w:rPr>
          <w:rStyle w:val="StyleUnderline"/>
        </w:rPr>
        <w:t xml:space="preserve"> of Iran’s nuclear program</w:t>
      </w:r>
      <w:r w:rsidRPr="006E2C6A">
        <w:t xml:space="preserve"> in the late 2000s, </w:t>
      </w:r>
      <w:r w:rsidRPr="006E2C6A">
        <w:rPr>
          <w:rStyle w:val="StyleUnderline"/>
        </w:rPr>
        <w:t xml:space="preserve">the </w:t>
      </w:r>
      <w:r w:rsidRPr="006E2C6A">
        <w:rPr>
          <w:rStyle w:val="Emphasis"/>
        </w:rPr>
        <w:t>only known historical case</w:t>
      </w:r>
      <w:r w:rsidRPr="006E2C6A">
        <w:rPr>
          <w:rStyle w:val="StyleUnderline"/>
        </w:rPr>
        <w:t xml:space="preserve"> of infrastructure damage via deliberate </w:t>
      </w:r>
      <w:proofErr w:type="spellStart"/>
      <w:r w:rsidRPr="006E2C6A">
        <w:rPr>
          <w:rStyle w:val="StyleUnderline"/>
        </w:rPr>
        <w:t>cyber attack</w:t>
      </w:r>
      <w:proofErr w:type="spellEnd"/>
      <w:r w:rsidRPr="006E2C6A">
        <w:rPr>
          <w:rStyle w:val="StyleUnderline"/>
        </w:rPr>
        <w:t xml:space="preserve">, </w:t>
      </w:r>
      <w:r w:rsidRPr="008A478F">
        <w:rPr>
          <w:rStyle w:val="StyleUnderline"/>
          <w:highlight w:val="yellow"/>
        </w:rPr>
        <w:t>but this</w:t>
      </w:r>
      <w:r w:rsidRPr="006E2C6A">
        <w:rPr>
          <w:rStyle w:val="StyleUnderline"/>
        </w:rPr>
        <w:t xml:space="preserve"> operation </w:t>
      </w:r>
      <w:r w:rsidRPr="008A478F">
        <w:rPr>
          <w:rStyle w:val="StyleUnderline"/>
          <w:highlight w:val="yellow"/>
        </w:rPr>
        <w:t xml:space="preserve">seems to reveal more about the </w:t>
      </w:r>
      <w:r w:rsidRPr="008A478F">
        <w:rPr>
          <w:rStyle w:val="Emphasis"/>
          <w:highlight w:val="yellow"/>
        </w:rPr>
        <w:t>strategic limitations</w:t>
      </w:r>
      <w:r w:rsidRPr="008A478F">
        <w:rPr>
          <w:rStyle w:val="StyleUnderline"/>
          <w:highlight w:val="yellow"/>
        </w:rPr>
        <w:t xml:space="preserve"> of cyber war</w:t>
      </w:r>
      <w:r w:rsidRPr="006E2C6A">
        <w:rPr>
          <w:rStyle w:val="StyleUnderline"/>
        </w:rPr>
        <w:t xml:space="preserve"> than its potency. </w:t>
      </w:r>
      <w:r w:rsidRPr="008A478F">
        <w:rPr>
          <w:rStyle w:val="StyleUnderline"/>
          <w:highlight w:val="yellow"/>
        </w:rPr>
        <w:t xml:space="preserve">The cyber revolution should presumably provide rivals with </w:t>
      </w:r>
      <w:r w:rsidRPr="008A478F">
        <w:rPr>
          <w:rStyle w:val="Emphasis"/>
          <w:highlight w:val="yellow"/>
        </w:rPr>
        <w:t>potent new tools of influence</w:t>
      </w:r>
      <w:r w:rsidRPr="008A478F">
        <w:rPr>
          <w:rStyle w:val="StyleUnderline"/>
          <w:highlight w:val="yellow"/>
        </w:rPr>
        <w:t>, yet actual cyber disputes</w:t>
      </w:r>
      <w:r w:rsidRPr="006E2C6A">
        <w:rPr>
          <w:rStyle w:val="StyleUnderline"/>
        </w:rPr>
        <w:t xml:space="preserve"> from 2001 to 2011 </w:t>
      </w:r>
      <w:r w:rsidRPr="008A478F">
        <w:rPr>
          <w:rStyle w:val="StyleUnderline"/>
          <w:highlight w:val="yellow"/>
        </w:rPr>
        <w:t xml:space="preserve">remain </w:t>
      </w:r>
      <w:r w:rsidRPr="008A478F">
        <w:rPr>
          <w:rStyle w:val="Emphasis"/>
          <w:highlight w:val="yellow"/>
        </w:rPr>
        <w:t>restrained</w:t>
      </w:r>
      <w:r w:rsidRPr="008A478F">
        <w:rPr>
          <w:rStyle w:val="StyleUnderline"/>
          <w:highlight w:val="yellow"/>
        </w:rPr>
        <w:t xml:space="preserve"> and </w:t>
      </w:r>
      <w:r w:rsidRPr="008A478F">
        <w:rPr>
          <w:rStyle w:val="Emphasis"/>
          <w:highlight w:val="yellow"/>
        </w:rPr>
        <w:t>regionalized</w:t>
      </w:r>
      <w:r w:rsidRPr="008A478F">
        <w:rPr>
          <w:rStyle w:val="StyleUnderline"/>
          <w:highlight w:val="yellow"/>
        </w:rPr>
        <w:t xml:space="preserve">, not </w:t>
      </w:r>
      <w:r w:rsidRPr="008A478F">
        <w:rPr>
          <w:rStyle w:val="Emphasis"/>
          <w:highlight w:val="yellow"/>
        </w:rPr>
        <w:t>disruptive</w:t>
      </w:r>
      <w:r w:rsidRPr="008A478F">
        <w:rPr>
          <w:rStyle w:val="StyleUnderline"/>
          <w:highlight w:val="yellow"/>
        </w:rPr>
        <w:t xml:space="preserve"> and </w:t>
      </w:r>
      <w:r w:rsidRPr="008A478F">
        <w:rPr>
          <w:rStyle w:val="Emphasis"/>
          <w:highlight w:val="yellow"/>
        </w:rPr>
        <w:t>global</w:t>
      </w:r>
      <w:r w:rsidRPr="008A478F">
        <w:rPr>
          <w:rStyle w:val="StyleUnderline"/>
          <w:highlight w:val="yellow"/>
        </w:rPr>
        <w:t>. Computer espionage and nuisance cybercrime</w:t>
      </w:r>
      <w:r w:rsidRPr="006E2C6A">
        <w:rPr>
          <w:rStyle w:val="StyleUnderline"/>
        </w:rPr>
        <w:t xml:space="preserve"> thrive</w:t>
      </w:r>
      <w:r w:rsidRPr="006E2C6A">
        <w:t xml:space="preserve">, to be sure, </w:t>
      </w:r>
      <w:r w:rsidRPr="006E2C6A">
        <w:rPr>
          <w:rStyle w:val="StyleUnderline"/>
        </w:rPr>
        <w:t xml:space="preserve">but they </w:t>
      </w:r>
      <w:r w:rsidRPr="008A478F">
        <w:rPr>
          <w:rStyle w:val="StyleUnderline"/>
          <w:highlight w:val="yellow"/>
        </w:rPr>
        <w:t xml:space="preserve">are neither as </w:t>
      </w:r>
      <w:r w:rsidRPr="008A478F">
        <w:rPr>
          <w:rStyle w:val="Emphasis"/>
          <w:highlight w:val="yellow"/>
        </w:rPr>
        <w:t>prevalent</w:t>
      </w:r>
      <w:r w:rsidRPr="008A478F">
        <w:rPr>
          <w:rStyle w:val="StyleUnderline"/>
          <w:highlight w:val="yellow"/>
        </w:rPr>
        <w:t xml:space="preserve"> nor as </w:t>
      </w:r>
      <w:r w:rsidRPr="008A478F">
        <w:rPr>
          <w:rStyle w:val="Emphasis"/>
          <w:highlight w:val="yellow"/>
        </w:rPr>
        <w:t>costly</w:t>
      </w:r>
      <w:r w:rsidRPr="008A478F">
        <w:rPr>
          <w:rStyle w:val="StyleUnderline"/>
          <w:highlight w:val="yellow"/>
        </w:rPr>
        <w:t xml:space="preserve"> as they might be, leading skeptics to describe US losses as “</w:t>
      </w:r>
      <w:r w:rsidRPr="008A478F">
        <w:rPr>
          <w:rStyle w:val="Emphasis"/>
          <w:highlight w:val="yellow"/>
        </w:rPr>
        <w:t>a rounding error</w:t>
      </w:r>
      <w:r w:rsidRPr="008A478F">
        <w:rPr>
          <w:rStyle w:val="StyleUnderline"/>
          <w:highlight w:val="yellow"/>
        </w:rPr>
        <w:t xml:space="preserve">” in a fifteen </w:t>
      </w:r>
      <w:proofErr w:type="gramStart"/>
      <w:r w:rsidRPr="008A478F">
        <w:rPr>
          <w:rStyle w:val="StyleUnderline"/>
          <w:highlight w:val="yellow"/>
        </w:rPr>
        <w:t>trillion dollar</w:t>
      </w:r>
      <w:proofErr w:type="gramEnd"/>
      <w:r w:rsidRPr="008A478F">
        <w:rPr>
          <w:rStyle w:val="StyleUnderline"/>
          <w:highlight w:val="yellow"/>
        </w:rPr>
        <w:t xml:space="preserve"> economy</w:t>
      </w:r>
      <w:r w:rsidRPr="008A478F">
        <w:rPr>
          <w:highlight w:val="yellow"/>
        </w:rPr>
        <w:t>.</w:t>
      </w:r>
      <w:r w:rsidRPr="006E2C6A">
        <w:t xml:space="preserve">26 It is possible in principle that the same tools used for computer-network exploitation may one day be leveraged for more destructive strikes. </w:t>
      </w:r>
      <w:r w:rsidRPr="006E2C6A">
        <w:rPr>
          <w:rStyle w:val="StyleUnderline"/>
        </w:rPr>
        <w:t xml:space="preserve">Yet </w:t>
      </w:r>
      <w:r w:rsidRPr="008A478F">
        <w:rPr>
          <w:rStyle w:val="StyleUnderline"/>
          <w:highlight w:val="yellow"/>
        </w:rPr>
        <w:t xml:space="preserve">even if the </w:t>
      </w:r>
      <w:r w:rsidRPr="008A478F">
        <w:rPr>
          <w:rStyle w:val="Emphasis"/>
          <w:highlight w:val="yellow"/>
        </w:rPr>
        <w:t>nontrivial operational challenges</w:t>
      </w:r>
      <w:r w:rsidRPr="008A478F">
        <w:rPr>
          <w:rStyle w:val="StyleUnderline"/>
          <w:highlight w:val="yellow"/>
        </w:rPr>
        <w:t xml:space="preserve"> of cyber war can be overcome, proponents of the cyber-revolution thesis have yet to articulate </w:t>
      </w:r>
      <w:r w:rsidRPr="008A478F">
        <w:rPr>
          <w:rStyle w:val="Emphasis"/>
          <w:highlight w:val="yellow"/>
        </w:rPr>
        <w:t>convincing strategic motives</w:t>
      </w:r>
      <w:r w:rsidRPr="008A478F">
        <w:rPr>
          <w:rStyle w:val="StyleUnderline"/>
          <w:highlight w:val="yellow"/>
        </w:rPr>
        <w:t xml:space="preserve"> for why a state</w:t>
      </w:r>
      <w:r w:rsidRPr="006E2C6A">
        <w:rPr>
          <w:rStyle w:val="StyleUnderline"/>
        </w:rPr>
        <w:t xml:space="preserve"> or non-state </w:t>
      </w:r>
      <w:r w:rsidRPr="008A478F">
        <w:rPr>
          <w:rStyle w:val="StyleUnderline"/>
          <w:highlight w:val="yellow"/>
        </w:rPr>
        <w:t xml:space="preserve">actor might </w:t>
      </w:r>
      <w:r w:rsidRPr="008A478F">
        <w:rPr>
          <w:rStyle w:val="Emphasis"/>
          <w:highlight w:val="yellow"/>
        </w:rPr>
        <w:t>actually use cyber capabilities effectively</w:t>
      </w:r>
      <w:r w:rsidRPr="006E2C6A">
        <w:t xml:space="preserve">.27 </w:t>
      </w:r>
    </w:p>
    <w:p w:rsidR="00FD070C" w:rsidRPr="00FD070C" w:rsidRDefault="00FD070C" w:rsidP="00FD070C"/>
    <w:p w:rsidR="00FD070C" w:rsidRDefault="00FD070C" w:rsidP="00FD070C">
      <w:pPr>
        <w:pStyle w:val="Heading3"/>
      </w:pPr>
      <w:r>
        <w:t>They Say: “Competitiveness Impact”</w:t>
      </w:r>
    </w:p>
    <w:p w:rsidR="00FD070C" w:rsidRDefault="00FD070C" w:rsidP="00FD070C">
      <w:pPr>
        <w:pStyle w:val="Heading4"/>
      </w:pPr>
      <w:r>
        <w:t xml:space="preserve">No </w:t>
      </w:r>
      <w:r w:rsidRPr="000A1DF6">
        <w:rPr>
          <w:u w:val="single"/>
        </w:rPr>
        <w:t>competitiveness</w:t>
      </w:r>
      <w:r>
        <w:t xml:space="preserve"> or </w:t>
      </w:r>
      <w:r w:rsidRPr="000A1DF6">
        <w:rPr>
          <w:u w:val="single"/>
        </w:rPr>
        <w:t>economy impact</w:t>
      </w:r>
      <w:r>
        <w:t xml:space="preserve"> — the impact is </w:t>
      </w:r>
      <w:r w:rsidRPr="000A1DF6">
        <w:rPr>
          <w:u w:val="single"/>
        </w:rPr>
        <w:t>minimal</w:t>
      </w:r>
      <w:r>
        <w:t xml:space="preserve">. </w:t>
      </w:r>
    </w:p>
    <w:p w:rsidR="00FD070C" w:rsidRPr="000A1DF6" w:rsidRDefault="00FD070C" w:rsidP="00FD070C">
      <w:r w:rsidRPr="00D83314">
        <w:rPr>
          <w:rStyle w:val="Style13ptBold"/>
        </w:rPr>
        <w:t>Austin 15</w:t>
      </w:r>
      <w:r>
        <w:t xml:space="preserve"> — Greg Austin, Professorial Fellow at the East-West Institute, Professor at the Australian Center for Cybersecurity, 2015 (“Why the China-US Cyber Agreement May Prove Destructive,” </w:t>
      </w:r>
      <w:r>
        <w:rPr>
          <w:i/>
        </w:rPr>
        <w:t xml:space="preserve">The Diplomat, </w:t>
      </w:r>
      <w:r>
        <w:t>October 7</w:t>
      </w:r>
      <w:r w:rsidRPr="000A1DF6">
        <w:rPr>
          <w:vertAlign w:val="superscript"/>
        </w:rPr>
        <w:t>th</w:t>
      </w:r>
      <w:r>
        <w:t xml:space="preserve">, Accessible Online at </w:t>
      </w:r>
      <w:hyperlink r:id="rId28" w:history="1">
        <w:r w:rsidRPr="00D751AD">
          <w:rPr>
            <w:rStyle w:val="Hyperlink"/>
          </w:rPr>
          <w:t>http://thediplomat.com/2015/10/why-the-china-us-cyber-agreement-may-prove-destructive/</w:t>
        </w:r>
      </w:hyperlink>
      <w:r>
        <w:t>, Accessed On 06-28-2016, MA)</w:t>
      </w:r>
    </w:p>
    <w:p w:rsidR="00FD070C" w:rsidRPr="000A1DF6" w:rsidRDefault="00FD070C" w:rsidP="00FD070C">
      <w:r>
        <w:t xml:space="preserve">First, </w:t>
      </w:r>
      <w:r w:rsidRPr="00AF6CA9">
        <w:rPr>
          <w:rStyle w:val="StyleUnderline"/>
          <w:highlight w:val="yellow"/>
        </w:rPr>
        <w:t>the U</w:t>
      </w:r>
      <w:r>
        <w:t xml:space="preserve">nited </w:t>
      </w:r>
      <w:r w:rsidRPr="00AF6CA9">
        <w:rPr>
          <w:rStyle w:val="StyleUnderline"/>
          <w:highlight w:val="yellow"/>
        </w:rPr>
        <w:t>S</w:t>
      </w:r>
      <w:r>
        <w:t xml:space="preserve">tates </w:t>
      </w:r>
      <w:r w:rsidRPr="00AF6CA9">
        <w:rPr>
          <w:rStyle w:val="Emphasis"/>
          <w:highlight w:val="yellow"/>
        </w:rPr>
        <w:t>overestimates the negative impact of China’s cyber espionage on U.S. competitiveness</w:t>
      </w:r>
      <w:r>
        <w:t xml:space="preserve">. Take for example the case of Westinghouse, the giant U.S. corporation named as a victim in the indictments brought against five People’s Liberation Army (PLA) personnel in May 2014 for commercial espionage. </w:t>
      </w:r>
      <w:r w:rsidRPr="00AF6CA9">
        <w:rPr>
          <w:rStyle w:val="StyleUnderline"/>
          <w:highlight w:val="yellow"/>
        </w:rPr>
        <w:t xml:space="preserve">Westinghouse </w:t>
      </w:r>
      <w:r w:rsidRPr="00AF6CA9">
        <w:rPr>
          <w:rStyle w:val="Emphasis"/>
          <w:highlight w:val="yellow"/>
        </w:rPr>
        <w:t>was almost certainly the victim of cyber espionage</w:t>
      </w:r>
      <w:r w:rsidRPr="00AF6CA9">
        <w:rPr>
          <w:rStyle w:val="StyleUnderline"/>
          <w:highlight w:val="yellow"/>
        </w:rPr>
        <w:t xml:space="preserve"> and its trade secrets </w:t>
      </w:r>
      <w:r w:rsidRPr="00AF6CA9">
        <w:rPr>
          <w:rStyle w:val="Emphasis"/>
          <w:highlight w:val="yellow"/>
        </w:rPr>
        <w:t>were undoubtedly handed to a Chinese competitor</w:t>
      </w:r>
      <w:r w:rsidRPr="00AF6CA9">
        <w:rPr>
          <w:rStyle w:val="StyleUnderline"/>
          <w:highlight w:val="yellow"/>
        </w:rPr>
        <w:t>.</w:t>
      </w:r>
    </w:p>
    <w:p w:rsidR="00FD070C" w:rsidRDefault="00FD070C" w:rsidP="00FD070C">
      <w:r w:rsidRPr="000A1DF6">
        <w:t xml:space="preserve">But within two months of the indictment, Westinghouse raised its estimates of likely new contracts in China to US$20 billion. </w:t>
      </w:r>
      <w:r w:rsidRPr="00AF6CA9">
        <w:rPr>
          <w:rStyle w:val="StyleUnderline"/>
          <w:highlight w:val="yellow"/>
        </w:rPr>
        <w:t xml:space="preserve">Its competitiveness </w:t>
      </w:r>
      <w:r w:rsidRPr="00AF6CA9">
        <w:rPr>
          <w:rStyle w:val="Emphasis"/>
          <w:highlight w:val="yellow"/>
        </w:rPr>
        <w:t>does not appear to have been impacted negatively in the short to medium term</w:t>
      </w:r>
      <w:r w:rsidRPr="00AF6CA9">
        <w:rPr>
          <w:rStyle w:val="StyleUnderline"/>
          <w:highlight w:val="yellow"/>
        </w:rPr>
        <w:t xml:space="preserve">. And Westinghouse was </w:t>
      </w:r>
      <w:r w:rsidRPr="00AF6CA9">
        <w:rPr>
          <w:rStyle w:val="Emphasis"/>
          <w:highlight w:val="yellow"/>
        </w:rPr>
        <w:t>already in a long term technology transfer relationship</w:t>
      </w:r>
      <w:r w:rsidRPr="00AF6CA9">
        <w:rPr>
          <w:rStyle w:val="StyleUnderline"/>
          <w:highlight w:val="yellow"/>
        </w:rPr>
        <w:t xml:space="preserve"> with China</w:t>
      </w:r>
      <w:r>
        <w:t xml:space="preserve"> that had seen it hand over some 75,000 technical documents as well as engaging in joint nuclear construction projects in China.</w:t>
      </w:r>
    </w:p>
    <w:p w:rsidR="00FD070C" w:rsidRDefault="00FD070C" w:rsidP="00FD070C">
      <w:pPr>
        <w:rPr>
          <w:rStyle w:val="StyleUnderline"/>
        </w:rPr>
      </w:pPr>
      <w:r>
        <w:t xml:space="preserve">Second, the U.S. position rests on its assertion that there is a workable and enforceable </w:t>
      </w:r>
      <w:r w:rsidRPr="00AF6CA9">
        <w:t>distinction between the national security purposes of economic cyber espionage (which Washington defends and conducts) and the commercial purposes of cyber espionage (which Washington says it opposes). In effect, the United States is implying very clearly that the espionage against Westinghouse had no national security implications at all. Such a claim is not sustainable. There may be few companies in the United States where the blurring between military and civil purposes is m</w:t>
      </w:r>
      <w:r w:rsidRPr="00162819">
        <w:t xml:space="preserve">ore profound. Westinghouse is a major supplier of military nuclear reactors to the U.S. Navy. For this reason, </w:t>
      </w:r>
      <w:r w:rsidRPr="00162819">
        <w:rPr>
          <w:rStyle w:val="StyleUnderline"/>
          <w:highlight w:val="yellow"/>
        </w:rPr>
        <w:t>Westinghouse and the nuclear technology sector appear t</w:t>
      </w:r>
      <w:r w:rsidRPr="00AF6CA9">
        <w:rPr>
          <w:rStyle w:val="StyleUnderline"/>
          <w:highlight w:val="yellow"/>
        </w:rPr>
        <w:t xml:space="preserve">herefore to have been </w:t>
      </w:r>
      <w:r w:rsidRPr="00AF6CA9">
        <w:rPr>
          <w:rStyle w:val="Emphasis"/>
          <w:highlight w:val="yellow"/>
        </w:rPr>
        <w:t>poor choices</w:t>
      </w:r>
      <w:r w:rsidRPr="00AF6CA9">
        <w:rPr>
          <w:rStyle w:val="StyleUnderline"/>
          <w:highlight w:val="yellow"/>
        </w:rPr>
        <w:t xml:space="preserve"> for action</w:t>
      </w:r>
      <w:r w:rsidRPr="00AF6CA9">
        <w:rPr>
          <w:rStyle w:val="StyleUnderline"/>
        </w:rPr>
        <w:t xml:space="preserve"> by the U</w:t>
      </w:r>
      <w:r w:rsidRPr="00AF6CA9">
        <w:t xml:space="preserve">nited </w:t>
      </w:r>
      <w:r w:rsidRPr="00AF6CA9">
        <w:rPr>
          <w:rStyle w:val="StyleUnderline"/>
        </w:rPr>
        <w:t>S</w:t>
      </w:r>
      <w:r w:rsidRPr="00AF6CA9">
        <w:t xml:space="preserve">tates </w:t>
      </w:r>
      <w:r w:rsidRPr="00AF6CA9">
        <w:rPr>
          <w:rStyle w:val="StyleUnderline"/>
        </w:rPr>
        <w:t xml:space="preserve">as part of a diplomatic strategy </w:t>
      </w:r>
      <w:r w:rsidRPr="00AF6CA9">
        <w:rPr>
          <w:rStyle w:val="StyleUnderline"/>
          <w:highlight w:val="yellow"/>
        </w:rPr>
        <w:t xml:space="preserve">to counter China’s cyber espionage for being </w:t>
      </w:r>
      <w:r w:rsidRPr="00AF6CA9">
        <w:rPr>
          <w:rStyle w:val="Emphasis"/>
          <w:highlight w:val="yellow"/>
        </w:rPr>
        <w:t>commercial in character</w:t>
      </w:r>
      <w:r w:rsidRPr="00AF6CA9">
        <w:rPr>
          <w:rStyle w:val="StyleUnderline"/>
          <w:highlight w:val="yellow"/>
        </w:rPr>
        <w:t>.</w:t>
      </w:r>
    </w:p>
    <w:p w:rsidR="00FD070C" w:rsidRDefault="00FD070C" w:rsidP="00FD070C"/>
    <w:p w:rsidR="00F5243E" w:rsidRDefault="00F5243E" w:rsidP="00F5243E">
      <w:pPr>
        <w:pStyle w:val="Heading2"/>
      </w:pPr>
      <w:r>
        <w:t>Elections DA</w:t>
      </w:r>
    </w:p>
    <w:p w:rsidR="00F5243E" w:rsidRDefault="00F5243E" w:rsidP="00F5243E">
      <w:pPr>
        <w:pStyle w:val="Heading3"/>
      </w:pPr>
      <w:r>
        <w:t>Link — Hard on Cybersecurity</w:t>
      </w:r>
    </w:p>
    <w:p w:rsidR="00F5243E" w:rsidRDefault="00F5243E" w:rsidP="00F5243E">
      <w:pPr>
        <w:pStyle w:val="Heading4"/>
      </w:pPr>
      <w:r>
        <w:t xml:space="preserve">Voters prefer hardline cyber security policies towards China </w:t>
      </w:r>
    </w:p>
    <w:p w:rsidR="00F5243E" w:rsidRDefault="00F5243E" w:rsidP="00F5243E">
      <w:r w:rsidRPr="00877C98">
        <w:rPr>
          <w:rStyle w:val="Style13ptBold"/>
        </w:rPr>
        <w:t>Diaz 15</w:t>
      </w:r>
      <w:r>
        <w:t xml:space="preserve"> ― </w:t>
      </w:r>
      <w:proofErr w:type="spellStart"/>
      <w:r>
        <w:t>Brittni</w:t>
      </w:r>
      <w:proofErr w:type="spellEnd"/>
      <w:r>
        <w:t xml:space="preserve"> Diaz, writer for Enterprise Risk Management, 2015. (“Cyber Security’s Role in the 2016 Election”, </w:t>
      </w:r>
      <w:r w:rsidRPr="00877C98">
        <w:rPr>
          <w:i/>
        </w:rPr>
        <w:t>EM Risk</w:t>
      </w:r>
      <w:r>
        <w:t xml:space="preserve">, </w:t>
      </w:r>
      <w:proofErr w:type="spellStart"/>
      <w:r>
        <w:t>Novemeber</w:t>
      </w:r>
      <w:proofErr w:type="spellEnd"/>
      <w:r>
        <w:t xml:space="preserve"> 4</w:t>
      </w:r>
      <w:r w:rsidRPr="00877C98">
        <w:rPr>
          <w:vertAlign w:val="superscript"/>
        </w:rPr>
        <w:t>th</w:t>
      </w:r>
      <w:r>
        <w:t xml:space="preserve">, 2015, Available Online at: </w:t>
      </w:r>
      <w:hyperlink r:id="rId29" w:history="1">
        <w:r w:rsidRPr="00E310BC">
          <w:rPr>
            <w:rStyle w:val="Hyperlink"/>
          </w:rPr>
          <w:t>http://info.emrisk.com/blog/bid/78464/Cyber-Security-s-Role-in-the-2016-Election</w:t>
        </w:r>
      </w:hyperlink>
      <w:r>
        <w:t xml:space="preserve"> Accessed 6-30-16) </w:t>
      </w:r>
    </w:p>
    <w:p w:rsidR="00F5243E" w:rsidRPr="00877C98" w:rsidRDefault="00F5243E" w:rsidP="00F5243E">
      <w:pPr>
        <w:rPr>
          <w:rStyle w:val="StyleUnderline"/>
        </w:rPr>
      </w:pPr>
      <w:r w:rsidRPr="00877C98">
        <w:rPr>
          <w:rStyle w:val="StyleUnderline"/>
          <w:highlight w:val="yellow"/>
        </w:rPr>
        <w:t>The topic of cybersecurity has been thrust into the headlines of many big stories as of late</w:t>
      </w:r>
      <w:r w:rsidRPr="00877C98">
        <w:t xml:space="preserve">. Major hacks like the Target, Sony Pictures, App Store and Ashley Madison breaches have all made the public aware of how destructive </w:t>
      </w:r>
      <w:proofErr w:type="spellStart"/>
      <w:r w:rsidRPr="00877C98">
        <w:t>cyber attacks</w:t>
      </w:r>
      <w:proofErr w:type="spellEnd"/>
      <w:r w:rsidRPr="00877C98">
        <w:t xml:space="preserve"> can be. So </w:t>
      </w:r>
      <w:r w:rsidRPr="00877C98">
        <w:rPr>
          <w:rStyle w:val="StyleUnderline"/>
          <w:highlight w:val="yellow"/>
        </w:rPr>
        <w:t xml:space="preserve">it is no surprise that cyber security will be an </w:t>
      </w:r>
      <w:r w:rsidRPr="00877C98">
        <w:rPr>
          <w:rStyle w:val="Emphasis"/>
          <w:highlight w:val="yellow"/>
        </w:rPr>
        <w:t>important topic</w:t>
      </w:r>
      <w:r w:rsidRPr="00877C98">
        <w:rPr>
          <w:rStyle w:val="StyleUnderline"/>
          <w:highlight w:val="yellow"/>
        </w:rPr>
        <w:t xml:space="preserve"> during the 2016 presidential election.</w:t>
      </w:r>
    </w:p>
    <w:p w:rsidR="00F5243E" w:rsidRPr="00877C98" w:rsidRDefault="00F5243E" w:rsidP="00F5243E">
      <w:pPr>
        <w:rPr>
          <w:rStyle w:val="StyleUnderline"/>
        </w:rPr>
      </w:pPr>
      <w:r w:rsidRPr="00877C98">
        <w:t xml:space="preserve">As technology progresses, </w:t>
      </w:r>
      <w:r w:rsidRPr="00877C98">
        <w:rPr>
          <w:rStyle w:val="StyleUnderline"/>
        </w:rPr>
        <w:t xml:space="preserve">governmental entities are spending more and more time working to protect data by preventing </w:t>
      </w:r>
      <w:proofErr w:type="spellStart"/>
      <w:r w:rsidRPr="00877C98">
        <w:rPr>
          <w:rStyle w:val="StyleUnderline"/>
        </w:rPr>
        <w:t>cyber attacks</w:t>
      </w:r>
      <w:proofErr w:type="spellEnd"/>
      <w:r w:rsidRPr="00877C98">
        <w:t xml:space="preserve">. What does this mean for the presidency? </w:t>
      </w:r>
      <w:r w:rsidRPr="00877C98">
        <w:rPr>
          <w:rStyle w:val="StyleUnderline"/>
          <w:highlight w:val="yellow"/>
        </w:rPr>
        <w:t xml:space="preserve">China is already a big concern and has been mentioned </w:t>
      </w:r>
      <w:r w:rsidRPr="00877C98">
        <w:rPr>
          <w:rStyle w:val="StyleUnderline"/>
        </w:rPr>
        <w:t xml:space="preserve">in recent presidential debates. Donald </w:t>
      </w:r>
      <w:r w:rsidRPr="00877C98">
        <w:rPr>
          <w:rStyle w:val="StyleUnderline"/>
          <w:highlight w:val="yellow"/>
        </w:rPr>
        <w:t>Trump</w:t>
      </w:r>
      <w:r w:rsidRPr="00877C98">
        <w:rPr>
          <w:rStyle w:val="StyleUnderline"/>
        </w:rPr>
        <w:t xml:space="preserve"> and Hillary </w:t>
      </w:r>
      <w:r w:rsidRPr="00877C98">
        <w:rPr>
          <w:rStyle w:val="StyleUnderline"/>
          <w:highlight w:val="yellow"/>
        </w:rPr>
        <w:t xml:space="preserve">Clinton have both </w:t>
      </w:r>
      <w:r w:rsidRPr="00877C98">
        <w:rPr>
          <w:rStyle w:val="Emphasis"/>
          <w:highlight w:val="yellow"/>
        </w:rPr>
        <w:t>publicly</w:t>
      </w:r>
      <w:r w:rsidRPr="00877C98">
        <w:rPr>
          <w:rStyle w:val="StyleUnderline"/>
          <w:highlight w:val="yellow"/>
        </w:rPr>
        <w:t xml:space="preserve"> </w:t>
      </w:r>
      <w:r w:rsidRPr="00877C98">
        <w:rPr>
          <w:rStyle w:val="Emphasis"/>
          <w:highlight w:val="yellow"/>
        </w:rPr>
        <w:t>blamed</w:t>
      </w:r>
      <w:r w:rsidRPr="00877C98">
        <w:rPr>
          <w:rStyle w:val="StyleUnderline"/>
          <w:highlight w:val="yellow"/>
        </w:rPr>
        <w:t xml:space="preserve"> China for data</w:t>
      </w:r>
      <w:r w:rsidRPr="00877C98">
        <w:rPr>
          <w:rStyle w:val="StyleUnderline"/>
        </w:rPr>
        <w:t xml:space="preserve"> breaches.</w:t>
      </w:r>
    </w:p>
    <w:p w:rsidR="00F5243E" w:rsidRDefault="00F5243E" w:rsidP="00F5243E">
      <w:pPr>
        <w:rPr>
          <w:rStyle w:val="StyleUnderline"/>
        </w:rPr>
      </w:pPr>
      <w:r w:rsidRPr="00877C98">
        <w:t xml:space="preserve">The solution to Chinese attacks lie in stronger cyber security for governmental agencies and entities that store secure and sensitive information. </w:t>
      </w:r>
      <w:r w:rsidRPr="00877C98">
        <w:rPr>
          <w:rStyle w:val="StyleUnderline"/>
          <w:highlight w:val="yellow"/>
        </w:rPr>
        <w:t xml:space="preserve">Candidates will likely call on the need to improve national cyber security, and many may also take a more </w:t>
      </w:r>
      <w:r w:rsidRPr="00877C98">
        <w:rPr>
          <w:rStyle w:val="Emphasis"/>
          <w:highlight w:val="yellow"/>
        </w:rPr>
        <w:t>offensive approach</w:t>
      </w:r>
      <w:r w:rsidRPr="00877C98">
        <w:t xml:space="preserve">. While there has not been much discussion of retaliatory measures, </w:t>
      </w:r>
      <w:r w:rsidRPr="00877C98">
        <w:rPr>
          <w:rStyle w:val="StyleUnderline"/>
          <w:highlight w:val="yellow"/>
        </w:rPr>
        <w:t xml:space="preserve">polls show Americans are in favor of taking action against countries or groups behind </w:t>
      </w:r>
      <w:proofErr w:type="spellStart"/>
      <w:r w:rsidRPr="00877C98">
        <w:rPr>
          <w:rStyle w:val="StyleUnderline"/>
          <w:highlight w:val="yellow"/>
        </w:rPr>
        <w:t>cyber attacks</w:t>
      </w:r>
      <w:proofErr w:type="spellEnd"/>
      <w:r w:rsidRPr="00877C98">
        <w:rPr>
          <w:rStyle w:val="StyleUnderline"/>
        </w:rPr>
        <w:t>.</w:t>
      </w:r>
      <w:r w:rsidRPr="00877C98">
        <w:t xml:space="preserve"> So many sensitive industries are vulnerable to </w:t>
      </w:r>
      <w:proofErr w:type="spellStart"/>
      <w:r w:rsidRPr="00877C98">
        <w:t>cyber attacks</w:t>
      </w:r>
      <w:proofErr w:type="spellEnd"/>
      <w:r w:rsidRPr="00877C98">
        <w:t xml:space="preserve">, like the healthcare, airline and automotive industries. </w:t>
      </w:r>
      <w:r w:rsidRPr="00877C98">
        <w:rPr>
          <w:rStyle w:val="StyleUnderline"/>
          <w:highlight w:val="yellow"/>
        </w:rPr>
        <w:t>As more attacks occur, candidates will have to take a definitive stance on the cyber security issue.</w:t>
      </w:r>
    </w:p>
    <w:p w:rsidR="00F5243E" w:rsidRPr="00946CB4" w:rsidRDefault="00F5243E" w:rsidP="00F5243E">
      <w:pPr>
        <w:pStyle w:val="Heading4"/>
      </w:pPr>
      <w:r w:rsidRPr="00946CB4">
        <w:t xml:space="preserve">Cybersecurity is key to the older voters </w:t>
      </w:r>
    </w:p>
    <w:p w:rsidR="00F5243E" w:rsidRPr="00946CB4" w:rsidRDefault="00F5243E" w:rsidP="00F5243E">
      <w:r w:rsidRPr="00946CB4">
        <w:rPr>
          <w:rStyle w:val="Style13ptBold"/>
        </w:rPr>
        <w:t>Nasr 15</w:t>
      </w:r>
      <w:r w:rsidRPr="00946CB4">
        <w:t xml:space="preserve"> ―</w:t>
      </w:r>
      <w:r>
        <w:t xml:space="preserve"> Amir Nasr, journalist for the Morning Consult, 2015. (“For 2016 Hopefuls, Chasing Older Vote Might Mean Beefing Up Cyber Defense”, </w:t>
      </w:r>
      <w:r w:rsidRPr="00946CB4">
        <w:rPr>
          <w:i/>
        </w:rPr>
        <w:t>Morning Consult</w:t>
      </w:r>
      <w:r>
        <w:t>, September 28</w:t>
      </w:r>
      <w:r w:rsidRPr="00946CB4">
        <w:rPr>
          <w:vertAlign w:val="superscript"/>
        </w:rPr>
        <w:t>th</w:t>
      </w:r>
      <w:r>
        <w:t xml:space="preserve">, 2015, Available Online at: </w:t>
      </w:r>
      <w:hyperlink r:id="rId30" w:history="1">
        <w:r w:rsidRPr="00E310BC">
          <w:rPr>
            <w:rStyle w:val="Hyperlink"/>
          </w:rPr>
          <w:t>https://morningconsult.com/2015/09/28/for-2016-hopefuls-chasing-older-vote-might-mean-beefing-up-cyber-defense/</w:t>
        </w:r>
      </w:hyperlink>
      <w:r>
        <w:t xml:space="preserve"> Accessed 6-30-16) </w:t>
      </w:r>
    </w:p>
    <w:p w:rsidR="00F5243E" w:rsidRPr="00946CB4" w:rsidRDefault="00F5243E" w:rsidP="00F5243E">
      <w:r w:rsidRPr="00946CB4">
        <w:rPr>
          <w:rStyle w:val="StyleUnderline"/>
        </w:rPr>
        <w:t xml:space="preserve">As </w:t>
      </w:r>
      <w:r w:rsidRPr="00877C98">
        <w:rPr>
          <w:rStyle w:val="StyleUnderline"/>
          <w:highlight w:val="yellow"/>
        </w:rPr>
        <w:t>presidential candidates</w:t>
      </w:r>
      <w:r w:rsidRPr="00946CB4">
        <w:rPr>
          <w:rStyle w:val="StyleUnderline"/>
        </w:rPr>
        <w:t xml:space="preserve"> look to attract older voters, they </w:t>
      </w:r>
      <w:r w:rsidRPr="00877C98">
        <w:rPr>
          <w:rStyle w:val="StyleUnderline"/>
          <w:highlight w:val="yellow"/>
        </w:rPr>
        <w:t>might want to</w:t>
      </w:r>
      <w:r w:rsidRPr="00946CB4">
        <w:t xml:space="preserve"> follow in the footsteps of former Florida Gov. Jeb Bush (R) or former Maryland Gov. Martin O’Malley (D) and </w:t>
      </w:r>
      <w:r w:rsidRPr="00877C98">
        <w:rPr>
          <w:rStyle w:val="Emphasis"/>
          <w:highlight w:val="yellow"/>
        </w:rPr>
        <w:t>beef up their cybersecurity platforms</w:t>
      </w:r>
      <w:r w:rsidRPr="00946CB4">
        <w:rPr>
          <w:rStyle w:val="StyleUnderline"/>
        </w:rPr>
        <w:t>.</w:t>
      </w:r>
      <w:r w:rsidRPr="00946CB4">
        <w:t xml:space="preserve"> O’Malley and Bush are the only presidential candidates who have put forward specific plans of how to address cybersecurity.</w:t>
      </w:r>
    </w:p>
    <w:p w:rsidR="00F5243E" w:rsidRPr="00946CB4" w:rsidRDefault="00F5243E" w:rsidP="00F5243E">
      <w:r w:rsidRPr="00877C98">
        <w:rPr>
          <w:rStyle w:val="StyleUnderline"/>
          <w:highlight w:val="yellow"/>
        </w:rPr>
        <w:t>A new poll</w:t>
      </w:r>
      <w:r w:rsidRPr="00946CB4">
        <w:t xml:space="preserve"> from Morning Consult </w:t>
      </w:r>
      <w:r w:rsidRPr="00877C98">
        <w:rPr>
          <w:rStyle w:val="StyleUnderline"/>
          <w:highlight w:val="yellow"/>
        </w:rPr>
        <w:t xml:space="preserve">shows that large majority of </w:t>
      </w:r>
      <w:r w:rsidRPr="00877C98">
        <w:rPr>
          <w:rStyle w:val="Emphasis"/>
          <w:highlight w:val="yellow"/>
        </w:rPr>
        <w:t>older</w:t>
      </w:r>
      <w:r w:rsidRPr="00877C98">
        <w:rPr>
          <w:rStyle w:val="StyleUnderline"/>
          <w:highlight w:val="yellow"/>
        </w:rPr>
        <w:t xml:space="preserve"> </w:t>
      </w:r>
      <w:r w:rsidRPr="00877C98">
        <w:rPr>
          <w:rStyle w:val="Emphasis"/>
          <w:highlight w:val="yellow"/>
        </w:rPr>
        <w:t>voters</w:t>
      </w:r>
      <w:r w:rsidRPr="00877C98">
        <w:rPr>
          <w:rStyle w:val="StyleUnderline"/>
          <w:highlight w:val="yellow"/>
        </w:rPr>
        <w:t xml:space="preserve"> want to hear more </w:t>
      </w:r>
      <w:r w:rsidRPr="009E041B">
        <w:rPr>
          <w:rStyle w:val="StyleUnderline"/>
        </w:rPr>
        <w:t xml:space="preserve">from their candidates </w:t>
      </w:r>
      <w:r w:rsidRPr="00877C98">
        <w:rPr>
          <w:rStyle w:val="StyleUnderline"/>
          <w:highlight w:val="yellow"/>
        </w:rPr>
        <w:t>on the topic of cybersecurity</w:t>
      </w:r>
      <w:r w:rsidRPr="00946CB4">
        <w:t>, much mor</w:t>
      </w:r>
      <w:r>
        <w:t>e than those in younger groups.</w:t>
      </w:r>
    </w:p>
    <w:p w:rsidR="00F5243E" w:rsidRPr="00946CB4" w:rsidRDefault="00F5243E" w:rsidP="00F5243E">
      <w:r w:rsidRPr="00877C98">
        <w:rPr>
          <w:rStyle w:val="Emphasis"/>
          <w:highlight w:val="yellow"/>
        </w:rPr>
        <w:t>Sixty-nine percent</w:t>
      </w:r>
      <w:r w:rsidRPr="00877C98">
        <w:rPr>
          <w:rStyle w:val="StyleUnderline"/>
          <w:highlight w:val="yellow"/>
        </w:rPr>
        <w:t xml:space="preserve"> of registered voters aged 65 or older called for increased cybersecurity dialogue </w:t>
      </w:r>
      <w:r w:rsidRPr="009E041B">
        <w:rPr>
          <w:rStyle w:val="StyleUnderline"/>
        </w:rPr>
        <w:t>from 2016 candidate</w:t>
      </w:r>
      <w:r w:rsidRPr="009E041B">
        <w:t>s.</w:t>
      </w:r>
      <w:r w:rsidRPr="00946CB4">
        <w:t xml:space="preserve"> Every other age group polled had a far lower rate of agreement that candidates should talk more about the issue. </w:t>
      </w:r>
      <w:r w:rsidRPr="00877C98">
        <w:rPr>
          <w:rStyle w:val="StyleUnderline"/>
          <w:highlight w:val="yellow"/>
        </w:rPr>
        <w:t>Voters between the ages of 55 and 64 were at 49 percent</w:t>
      </w:r>
      <w:r w:rsidRPr="00946CB4">
        <w:t>. Those between 45 and 54 were at 36 percent. The other age groups hovered just under half.</w:t>
      </w:r>
    </w:p>
    <w:p w:rsidR="00F5243E" w:rsidRDefault="00F5243E" w:rsidP="00F5243E">
      <w:r w:rsidRPr="00946CB4">
        <w:t xml:space="preserve">Overall, </w:t>
      </w:r>
      <w:r w:rsidRPr="00877C98">
        <w:rPr>
          <w:rStyle w:val="Emphasis"/>
          <w:highlight w:val="yellow"/>
        </w:rPr>
        <w:t>49 percent</w:t>
      </w:r>
      <w:r w:rsidRPr="00877C98">
        <w:rPr>
          <w:rStyle w:val="StyleUnderline"/>
          <w:highlight w:val="yellow"/>
        </w:rPr>
        <w:t xml:space="preserve"> of registered voters think 2016 candidates should be talking about cybersecurity more</w:t>
      </w:r>
      <w:r w:rsidRPr="00946CB4">
        <w:t>, compared to 27 percent who believe they are talking about the issue the right amount and 7 percent who think candidates should be talking less about it.</w:t>
      </w:r>
    </w:p>
    <w:p w:rsidR="00F5243E" w:rsidRDefault="00F5243E" w:rsidP="00F5243E">
      <w:pPr>
        <w:rPr>
          <w:rStyle w:val="StyleUnderline"/>
        </w:rPr>
      </w:pPr>
    </w:p>
    <w:p w:rsidR="00F5243E" w:rsidRDefault="00F5243E" w:rsidP="00F5243E">
      <w:pPr>
        <w:pStyle w:val="Heading4"/>
      </w:pPr>
      <w:r>
        <w:t xml:space="preserve">Older voters are key to the election </w:t>
      </w:r>
    </w:p>
    <w:p w:rsidR="00F5243E" w:rsidRDefault="00F5243E" w:rsidP="00F5243E">
      <w:r w:rsidRPr="00946CB4">
        <w:rPr>
          <w:rStyle w:val="Style13ptBold"/>
        </w:rPr>
        <w:t>Easley 6/24</w:t>
      </w:r>
      <w:r>
        <w:t xml:space="preserve"> ― Jason Easley, journalist for </w:t>
      </w:r>
      <w:proofErr w:type="spellStart"/>
      <w:r>
        <w:t>Politicus</w:t>
      </w:r>
      <w:proofErr w:type="spellEnd"/>
      <w:r>
        <w:t xml:space="preserve"> USA, 2016. (“One Chart Shows </w:t>
      </w:r>
      <w:proofErr w:type="gramStart"/>
      <w:r>
        <w:t>The</w:t>
      </w:r>
      <w:proofErr w:type="gramEnd"/>
      <w:r>
        <w:t xml:space="preserve"> Biggest Lesson That Democrats Need To Learn From Brexit Vote”, </w:t>
      </w:r>
      <w:proofErr w:type="spellStart"/>
      <w:r w:rsidRPr="00946CB4">
        <w:rPr>
          <w:i/>
        </w:rPr>
        <w:t>Politicus</w:t>
      </w:r>
      <w:proofErr w:type="spellEnd"/>
      <w:r w:rsidRPr="00946CB4">
        <w:rPr>
          <w:i/>
        </w:rPr>
        <w:t xml:space="preserve"> USA</w:t>
      </w:r>
      <w:r>
        <w:t>, June 24</w:t>
      </w:r>
      <w:r w:rsidRPr="00946CB4">
        <w:rPr>
          <w:vertAlign w:val="superscript"/>
        </w:rPr>
        <w:t>th</w:t>
      </w:r>
      <w:r>
        <w:t xml:space="preserve">, 2016, Available Online at: </w:t>
      </w:r>
      <w:hyperlink r:id="rId31" w:history="1">
        <w:r w:rsidRPr="00E310BC">
          <w:rPr>
            <w:rStyle w:val="Hyperlink"/>
          </w:rPr>
          <w:t>http://www.politicususa.com/2016/06/24/chart-shows-biggest-lesson-democrats-learn-brexit-vote.html</w:t>
        </w:r>
      </w:hyperlink>
      <w:r>
        <w:t xml:space="preserve"> Accessed 6-30-16)</w:t>
      </w:r>
    </w:p>
    <w:p w:rsidR="00F5243E" w:rsidRDefault="00F5243E" w:rsidP="00F5243E">
      <w:r w:rsidRPr="00877C98">
        <w:rPr>
          <w:rStyle w:val="StyleUnderline"/>
          <w:highlight w:val="yellow"/>
        </w:rPr>
        <w:t>An election with lower turnout dominated by older voters looks eerily similar to how Republicans win midterm elections in the US</w:t>
      </w:r>
      <w:r w:rsidRPr="00877C98">
        <w:rPr>
          <w:highlight w:val="yellow"/>
        </w:rPr>
        <w:t>:</w:t>
      </w:r>
    </w:p>
    <w:p w:rsidR="00F5243E" w:rsidRDefault="00F5243E" w:rsidP="00F5243E">
      <w:r>
        <w:t>[Graph Omitted]</w:t>
      </w:r>
    </w:p>
    <w:p w:rsidR="00F5243E" w:rsidRDefault="00F5243E" w:rsidP="00F5243E">
      <w:r>
        <w:t xml:space="preserve">The lesson for Democrats from Brexit is that younger voters have to turn out to vote. </w:t>
      </w:r>
      <w:r w:rsidRPr="00946CB4">
        <w:rPr>
          <w:rStyle w:val="StyleUnderline"/>
        </w:rPr>
        <w:t xml:space="preserve">If </w:t>
      </w:r>
      <w:r w:rsidRPr="00877C98">
        <w:rPr>
          <w:rStyle w:val="StyleUnderline"/>
          <w:highlight w:val="yellow"/>
        </w:rPr>
        <w:t xml:space="preserve">the electorate is </w:t>
      </w:r>
      <w:r w:rsidRPr="00877C98">
        <w:rPr>
          <w:rStyle w:val="Emphasis"/>
          <w:highlight w:val="yellow"/>
        </w:rPr>
        <w:t>dominated by an older demographic,</w:t>
      </w:r>
      <w:r w:rsidRPr="00877C98">
        <w:rPr>
          <w:rStyle w:val="StyleUnderline"/>
          <w:highlight w:val="yellow"/>
        </w:rPr>
        <w:t xml:space="preserve"> Donald Trump odds of winning will increase</w:t>
      </w:r>
      <w:r>
        <w:t>. Younger voters did not want to leave the EU, but since they didn’t show up at the polls in large enough numbers, they are now going to be harmed by a potentially disastrous result that was determined by the older generations.</w:t>
      </w:r>
    </w:p>
    <w:p w:rsidR="00F5243E" w:rsidRDefault="00F5243E" w:rsidP="00F5243E">
      <w:pPr>
        <w:rPr>
          <w:rStyle w:val="StyleUnderline"/>
        </w:rPr>
      </w:pPr>
      <w:r w:rsidRPr="00877C98">
        <w:rPr>
          <w:rStyle w:val="StyleUnderline"/>
          <w:highlight w:val="yellow"/>
        </w:rPr>
        <w:t>The principle behind both Brexit and US elections is the same. When younger voters don’t show up in large enough numbers, conservatives win</w:t>
      </w:r>
      <w:r w:rsidRPr="00946CB4">
        <w:rPr>
          <w:rStyle w:val="StyleUnderline"/>
        </w:rPr>
        <w:t>.</w:t>
      </w:r>
      <w:r>
        <w:t xml:space="preserve"> Donald </w:t>
      </w:r>
      <w:r w:rsidRPr="00877C98">
        <w:rPr>
          <w:rStyle w:val="StyleUnderline"/>
          <w:highlight w:val="yellow"/>
        </w:rPr>
        <w:t>Trump may be a self-destructive fool, but if the electorate is</w:t>
      </w:r>
      <w:r w:rsidRPr="00946CB4">
        <w:rPr>
          <w:rStyle w:val="StyleUnderline"/>
        </w:rPr>
        <w:t xml:space="preserve"> small enough, </w:t>
      </w:r>
      <w:r w:rsidRPr="00877C98">
        <w:rPr>
          <w:rStyle w:val="Emphasis"/>
          <w:highlight w:val="yellow"/>
        </w:rPr>
        <w:t>old</w:t>
      </w:r>
      <w:r w:rsidRPr="00877C98">
        <w:rPr>
          <w:rStyle w:val="StyleUnderline"/>
          <w:highlight w:val="yellow"/>
        </w:rPr>
        <w:t xml:space="preserve"> enough,</w:t>
      </w:r>
      <w:r w:rsidRPr="00946CB4">
        <w:rPr>
          <w:rStyle w:val="StyleUnderline"/>
        </w:rPr>
        <w:t xml:space="preserve"> and white enough, </w:t>
      </w:r>
      <w:r w:rsidRPr="00877C98">
        <w:rPr>
          <w:rStyle w:val="StyleUnderline"/>
          <w:highlight w:val="yellow"/>
        </w:rPr>
        <w:t xml:space="preserve">he could win the </w:t>
      </w:r>
      <w:r w:rsidRPr="00877C98">
        <w:rPr>
          <w:rStyle w:val="Emphasis"/>
          <w:highlight w:val="yellow"/>
        </w:rPr>
        <w:t>White House</w:t>
      </w:r>
      <w:r w:rsidRPr="00946CB4">
        <w:rPr>
          <w:rStyle w:val="StyleUnderline"/>
        </w:rPr>
        <w:t xml:space="preserve"> in November.</w:t>
      </w:r>
    </w:p>
    <w:p w:rsidR="00F5243E" w:rsidRDefault="00F5243E" w:rsidP="00F5243E">
      <w:pPr>
        <w:pStyle w:val="Heading4"/>
      </w:pPr>
      <w:r>
        <w:t xml:space="preserve">Cyber security issues </w:t>
      </w:r>
      <w:proofErr w:type="gramStart"/>
      <w:r>
        <w:t>is</w:t>
      </w:r>
      <w:proofErr w:type="gramEnd"/>
      <w:r>
        <w:t xml:space="preserve"> key to the election </w:t>
      </w:r>
    </w:p>
    <w:p w:rsidR="00F5243E" w:rsidRDefault="00F5243E" w:rsidP="00F5243E">
      <w:r w:rsidRPr="009E041B">
        <w:rPr>
          <w:rStyle w:val="Style13ptBold"/>
        </w:rPr>
        <w:t>Robinson 15</w:t>
      </w:r>
      <w:r>
        <w:t xml:space="preserve"> ― Rick Robinson, journalist for Security Intelligence, 2015. (“Cybersecurity a Major Topic in 2016 Presidential Election”, </w:t>
      </w:r>
      <w:r w:rsidRPr="009E041B">
        <w:rPr>
          <w:i/>
        </w:rPr>
        <w:t>Security Intelligence</w:t>
      </w:r>
      <w:r>
        <w:t>, November 24</w:t>
      </w:r>
      <w:r w:rsidRPr="009E041B">
        <w:rPr>
          <w:vertAlign w:val="superscript"/>
        </w:rPr>
        <w:t>th</w:t>
      </w:r>
      <w:r>
        <w:t xml:space="preserve">, 2015, Available Online at: </w:t>
      </w:r>
      <w:hyperlink r:id="rId32" w:history="1">
        <w:r w:rsidRPr="00E310BC">
          <w:rPr>
            <w:rStyle w:val="Hyperlink"/>
          </w:rPr>
          <w:t>https://securityintelligence.com/cybersecurity-a-major-topic-in-2016-presidential-election/</w:t>
        </w:r>
      </w:hyperlink>
      <w:r>
        <w:t xml:space="preserve"> Accessed 6-30-16)  </w:t>
      </w:r>
    </w:p>
    <w:p w:rsidR="00F5243E" w:rsidRPr="009E041B" w:rsidRDefault="00F5243E" w:rsidP="00F5243E">
      <w:r w:rsidRPr="009E041B">
        <w:t xml:space="preserve">Don’t look now, but </w:t>
      </w:r>
      <w:r w:rsidRPr="00877C98">
        <w:rPr>
          <w:rStyle w:val="StyleUnderline"/>
          <w:highlight w:val="yellow"/>
        </w:rPr>
        <w:t xml:space="preserve">cybersecurity is lurking as a </w:t>
      </w:r>
      <w:r w:rsidRPr="00877C98">
        <w:rPr>
          <w:rStyle w:val="Emphasis"/>
          <w:highlight w:val="yellow"/>
        </w:rPr>
        <w:t>major issue</w:t>
      </w:r>
      <w:r w:rsidRPr="00877C98">
        <w:rPr>
          <w:rStyle w:val="StyleUnderline"/>
          <w:highlight w:val="yellow"/>
        </w:rPr>
        <w:t xml:space="preserve"> in the developing U.S. presidential election cycle. The stage has been set</w:t>
      </w:r>
      <w:r w:rsidRPr="009E041B">
        <w:rPr>
          <w:rStyle w:val="StyleUnderline"/>
        </w:rPr>
        <w:t xml:space="preserve"> </w:t>
      </w:r>
      <w:r w:rsidRPr="009E041B">
        <w:t>by developments in the seven years since the last election with no incumbent on the ballot.</w:t>
      </w:r>
    </w:p>
    <w:p w:rsidR="00F5243E" w:rsidRPr="009E041B" w:rsidRDefault="00F5243E" w:rsidP="00F5243E">
      <w:r w:rsidRPr="009E041B">
        <w:t xml:space="preserve">In 2008, no one had heard of the Target or Sony hacks, the </w:t>
      </w:r>
      <w:proofErr w:type="spellStart"/>
      <w:r w:rsidRPr="009E041B">
        <w:t>Stuxnet</w:t>
      </w:r>
      <w:proofErr w:type="spellEnd"/>
      <w:r w:rsidRPr="009E041B">
        <w:t xml:space="preserve"> worm or </w:t>
      </w:r>
      <w:proofErr w:type="spellStart"/>
      <w:r w:rsidRPr="009E041B">
        <w:t>Dyre</w:t>
      </w:r>
      <w:proofErr w:type="spellEnd"/>
      <w:r w:rsidRPr="009E041B">
        <w:t xml:space="preserve"> malware. Hardly anyone cared about Facebook’s privacy policy. Most people thought of cybercriminals as bright but maladjusted teenagers, and Internet crime meant emails from fake Nigerian widows.</w:t>
      </w:r>
    </w:p>
    <w:p w:rsidR="00F5243E" w:rsidRPr="009E041B" w:rsidRDefault="00F5243E" w:rsidP="00F5243E">
      <w:r w:rsidRPr="009E041B">
        <w:t xml:space="preserve">In short, </w:t>
      </w:r>
      <w:r w:rsidRPr="00877C98">
        <w:rPr>
          <w:rStyle w:val="StyleUnderline"/>
          <w:highlight w:val="yellow"/>
        </w:rPr>
        <w:t>the cybersecurity era has come of age</w:t>
      </w:r>
      <w:r w:rsidRPr="009E041B">
        <w:rPr>
          <w:rStyle w:val="StyleUnderline"/>
        </w:rPr>
        <w:t>.</w:t>
      </w:r>
      <w:r w:rsidRPr="009E041B">
        <w:t xml:space="preserve"> But </w:t>
      </w:r>
      <w:r w:rsidRPr="00877C98">
        <w:rPr>
          <w:rStyle w:val="StyleUnderline"/>
          <w:highlight w:val="yellow"/>
        </w:rPr>
        <w:t>its full political implications are only now beginning to emerge</w:t>
      </w:r>
      <w:r w:rsidRPr="00877C98">
        <w:rPr>
          <w:highlight w:val="yellow"/>
        </w:rPr>
        <w:t>,</w:t>
      </w:r>
      <w:r w:rsidRPr="009E041B">
        <w:t xml:space="preserve"> and we don’t yet know the level of importance cybersecurity will take in the upcoming presidential election.</w:t>
      </w:r>
    </w:p>
    <w:p w:rsidR="00F5243E" w:rsidRPr="009E041B" w:rsidRDefault="00F5243E" w:rsidP="00F5243E">
      <w:r w:rsidRPr="009E041B">
        <w:t>Professionals Look for an Understanding</w:t>
      </w:r>
    </w:p>
    <w:p w:rsidR="00F5243E" w:rsidRPr="009E041B" w:rsidRDefault="00F5243E" w:rsidP="00F5243E">
      <w:r w:rsidRPr="009E041B">
        <w:t>A survey of cybersecurity professionals by Tripwire found that 68 percent of them preferred to vote for a presidential candidate with a strong cybersecurity policy. But as one expert put it, there is “a big difference between a candidate who has a cybersecurity policy and a candidate who has an understanding of cybersecurity.”</w:t>
      </w:r>
    </w:p>
    <w:p w:rsidR="00F5243E" w:rsidRPr="009E041B" w:rsidRDefault="00F5243E" w:rsidP="00F5243E">
      <w:r w:rsidRPr="009E041B">
        <w:t>Cybersecurity professionals hardly compose a strong voting bloc, and presidential campaigns will target them not for votes but rather to win support from cybersecurity thought leaders. Their views could help shape public perceptions of a complex issue that most people cannot expect to understand on their own.</w:t>
      </w:r>
    </w:p>
    <w:p w:rsidR="00F5243E" w:rsidRPr="009E041B" w:rsidRDefault="00F5243E" w:rsidP="00F5243E">
      <w:r w:rsidRPr="009E041B">
        <w:t>Just to complicate things, the cybersecurity issue does not always go by that name. In this day and age, privacy as an issue refers chiefly to online and data privacy, which means to say cybersecurity as viewed through a privacy lens.</w:t>
      </w:r>
    </w:p>
    <w:p w:rsidR="00F5243E" w:rsidRPr="009E041B" w:rsidRDefault="00F5243E" w:rsidP="00F5243E">
      <w:r w:rsidRPr="009E041B">
        <w:t>An Issue that Takes Many Forms</w:t>
      </w:r>
    </w:p>
    <w:p w:rsidR="00F5243E" w:rsidRPr="009E041B" w:rsidRDefault="00F5243E" w:rsidP="00F5243E">
      <w:r w:rsidRPr="009E041B">
        <w:t>How safe are people’s computers and mobile devices from snooping? How safe is the personal data such as credit card numbers they have entrusted to companies and other organizations? What about their data stored in the cloud? Are people even aware that whatever they put on their devices is being stored in the cloud? These issues are all about cybersecurity.</w:t>
      </w:r>
    </w:p>
    <w:p w:rsidR="00F5243E" w:rsidRPr="009E041B" w:rsidRDefault="00F5243E" w:rsidP="00F5243E">
      <w:pPr>
        <w:rPr>
          <w:rStyle w:val="StyleUnderline"/>
        </w:rPr>
      </w:pPr>
      <w:r w:rsidRPr="00877C98">
        <w:rPr>
          <w:rStyle w:val="Emphasis"/>
          <w:highlight w:val="yellow"/>
        </w:rPr>
        <w:t>Public concern</w:t>
      </w:r>
      <w:r w:rsidRPr="00877C98">
        <w:rPr>
          <w:rStyle w:val="StyleUnderline"/>
          <w:highlight w:val="yellow"/>
        </w:rPr>
        <w:t xml:space="preserve"> about cybersecurity is </w:t>
      </w:r>
      <w:r w:rsidRPr="009E041B">
        <w:rPr>
          <w:rStyle w:val="StyleUnderline"/>
        </w:rPr>
        <w:t xml:space="preserve">also subject to </w:t>
      </w:r>
      <w:r w:rsidRPr="00877C98">
        <w:rPr>
          <w:rStyle w:val="StyleUnderline"/>
          <w:highlight w:val="yellow"/>
        </w:rPr>
        <w:t>cross-cutting</w:t>
      </w:r>
      <w:r w:rsidRPr="009E041B">
        <w:rPr>
          <w:rStyle w:val="StyleUnderline"/>
        </w:rPr>
        <w:t xml:space="preserve"> concerns. </w:t>
      </w:r>
      <w:r w:rsidRPr="00877C98">
        <w:rPr>
          <w:rStyle w:val="StyleUnderline"/>
          <w:highlight w:val="yellow"/>
        </w:rPr>
        <w:t>Privacy</w:t>
      </w:r>
      <w:r w:rsidRPr="009E041B">
        <w:rPr>
          <w:rStyle w:val="StyleUnderline"/>
        </w:rPr>
        <w:t xml:space="preserve"> protection </w:t>
      </w:r>
      <w:r w:rsidRPr="00877C98">
        <w:rPr>
          <w:rStyle w:val="StyleUnderline"/>
          <w:highlight w:val="yellow"/>
        </w:rPr>
        <w:t xml:space="preserve">wins strong support on both the </w:t>
      </w:r>
      <w:r w:rsidRPr="00877C98">
        <w:rPr>
          <w:rStyle w:val="Emphasis"/>
          <w:highlight w:val="yellow"/>
        </w:rPr>
        <w:t xml:space="preserve">right and left, </w:t>
      </w:r>
      <w:r w:rsidRPr="00877C98">
        <w:rPr>
          <w:rStyle w:val="StyleUnderline"/>
          <w:highlight w:val="yellow"/>
        </w:rPr>
        <w:t xml:space="preserve">but with differences in focus: </w:t>
      </w:r>
      <w:r w:rsidRPr="00877C98">
        <w:rPr>
          <w:rStyle w:val="Emphasis"/>
          <w:highlight w:val="yellow"/>
        </w:rPr>
        <w:t>Conservatives</w:t>
      </w:r>
      <w:r w:rsidRPr="00877C98">
        <w:rPr>
          <w:rStyle w:val="StyleUnderline"/>
          <w:highlight w:val="yellow"/>
        </w:rPr>
        <w:t xml:space="preserve"> are more likely to worry about foreign threats, </w:t>
      </w:r>
      <w:r w:rsidRPr="00877C98">
        <w:rPr>
          <w:rStyle w:val="Emphasis"/>
          <w:highlight w:val="yellow"/>
        </w:rPr>
        <w:t>liberals</w:t>
      </w:r>
      <w:r w:rsidRPr="00877C98">
        <w:rPr>
          <w:rStyle w:val="StyleUnderline"/>
          <w:highlight w:val="yellow"/>
        </w:rPr>
        <w:t xml:space="preserve"> about prying by business</w:t>
      </w:r>
      <w:r w:rsidRPr="009E041B">
        <w:rPr>
          <w:rStyle w:val="StyleUnderline"/>
        </w:rPr>
        <w:t>, and both sides may be suspicious of government snooping and cybersecurity policies.</w:t>
      </w:r>
    </w:p>
    <w:p w:rsidR="00F5243E" w:rsidRPr="009E041B" w:rsidRDefault="00F5243E" w:rsidP="00F5243E">
      <w:r w:rsidRPr="009E041B">
        <w:t xml:space="preserve">Enterprise security, which is a major concern of cybersecurity professionals, may not strongly engage the electorate in and of itself — people are more likely to scoff at corporate victims than to feel sorry for them. But </w:t>
      </w:r>
      <w:r w:rsidRPr="00877C98">
        <w:rPr>
          <w:rStyle w:val="StyleUnderline"/>
          <w:highlight w:val="yellow"/>
        </w:rPr>
        <w:t>enterprise breaches also expose consumers, giving voters a stake in corporate cybersecurity</w:t>
      </w:r>
      <w:r w:rsidRPr="009E041B">
        <w:t>, as well.</w:t>
      </w:r>
    </w:p>
    <w:p w:rsidR="00F5243E" w:rsidRDefault="00F5243E" w:rsidP="00F5243E">
      <w:pPr>
        <w:rPr>
          <w:rStyle w:val="StyleUnderline"/>
        </w:rPr>
      </w:pPr>
      <w:r w:rsidRPr="009E041B">
        <w:t xml:space="preserve">Given the complexities of the issue and the many forms it takes, cybersecurity by that name may not directly emerge as a campaign battleground issue. But whether as concern about terrorism, government intrusion or consumer financial protection, </w:t>
      </w:r>
      <w:r w:rsidRPr="00877C98">
        <w:rPr>
          <w:rStyle w:val="Emphasis"/>
          <w:highlight w:val="yellow"/>
        </w:rPr>
        <w:t>cybersecurity</w:t>
      </w:r>
      <w:r w:rsidRPr="00877C98">
        <w:rPr>
          <w:rStyle w:val="StyleUnderline"/>
          <w:highlight w:val="yellow"/>
        </w:rPr>
        <w:t xml:space="preserve"> issues in one form or another are likely to be prominent in the 2016 presidential election.</w:t>
      </w:r>
    </w:p>
    <w:p w:rsidR="00F5243E" w:rsidRDefault="00F5243E" w:rsidP="00F5243E"/>
    <w:p w:rsidR="007A7168" w:rsidRDefault="007A7168" w:rsidP="007A7168">
      <w:pPr>
        <w:pStyle w:val="Heading3"/>
      </w:pPr>
      <w:r>
        <w:t>Security</w:t>
      </w:r>
    </w:p>
    <w:p w:rsidR="007A7168" w:rsidRDefault="007A7168" w:rsidP="007A7168">
      <w:pPr>
        <w:pStyle w:val="Heading4"/>
      </w:pPr>
      <w:r>
        <w:t xml:space="preserve">Cyber impacts are constructed ― products of an impending cyber apocalypse is created by the military-industrial complex </w:t>
      </w:r>
    </w:p>
    <w:p w:rsidR="007A7168" w:rsidRDefault="007A7168" w:rsidP="007A7168">
      <w:r w:rsidRPr="009C1741">
        <w:rPr>
          <w:rStyle w:val="Style13ptBold"/>
        </w:rPr>
        <w:t xml:space="preserve">Hansen and </w:t>
      </w:r>
      <w:proofErr w:type="spellStart"/>
      <w:r w:rsidRPr="009C1741">
        <w:rPr>
          <w:rStyle w:val="Style13ptBold"/>
        </w:rPr>
        <w:t>Nissenbaum</w:t>
      </w:r>
      <w:proofErr w:type="spellEnd"/>
      <w:r w:rsidRPr="009C1741">
        <w:rPr>
          <w:rStyle w:val="Style13ptBold"/>
        </w:rPr>
        <w:t xml:space="preserve"> 9</w:t>
      </w:r>
      <w:r>
        <w:t xml:space="preserve"> ― </w:t>
      </w:r>
      <w:proofErr w:type="spellStart"/>
      <w:r>
        <w:t>Lene</w:t>
      </w:r>
      <w:proofErr w:type="spellEnd"/>
      <w:r>
        <w:t xml:space="preserve"> Hansen, Associate Professor in the Department of Political Science at the University of Copenhagen, Ph.D. in Political Science from University of Copenhagen, M.A. in Political Science from University of Copenhagen, B.A. in Political Science from University of Copenhagen; Helen </w:t>
      </w:r>
      <w:proofErr w:type="spellStart"/>
      <w:r>
        <w:t>Nissenbaum</w:t>
      </w:r>
      <w:proofErr w:type="spellEnd"/>
      <w:r>
        <w:t xml:space="preserve">, Professor in the Department of Media, Culture and Communication at New York University, Ph.D. in Philosophy from Stanford University, M.A. in Social Sciences in Education from Stanford University, B.A. in Mathematics and Philosophy from University of the Witwatersrand, 2009. (“Digital Disaster, Cyber Security, and the Copenhagen School”, </w:t>
      </w:r>
      <w:r w:rsidRPr="009C1741">
        <w:rPr>
          <w:i/>
        </w:rPr>
        <w:t>International Studies Quarterly</w:t>
      </w:r>
      <w:r>
        <w:t xml:space="preserve">, 2009, Available Online at: </w:t>
      </w:r>
      <w:hyperlink r:id="rId33" w:history="1">
        <w:r w:rsidRPr="00E310BC">
          <w:rPr>
            <w:rStyle w:val="Hyperlink"/>
          </w:rPr>
          <w:t>https://www.nyu.edu/projects/nissenbaum/papers/digital%20disaster.pdf</w:t>
        </w:r>
      </w:hyperlink>
      <w:r>
        <w:rPr>
          <w:rStyle w:val="Hyperlink"/>
        </w:rPr>
        <w:t>,</w:t>
      </w:r>
      <w:r>
        <w:t xml:space="preserve"> Accessed 06-30-16, p.1163-1164)</w:t>
      </w:r>
    </w:p>
    <w:p w:rsidR="007A7168" w:rsidRPr="00495D92" w:rsidRDefault="007A7168" w:rsidP="007A7168">
      <w:r w:rsidRPr="00495D92">
        <w:t xml:space="preserve">The first concept, </w:t>
      </w:r>
      <w:proofErr w:type="spellStart"/>
      <w:r w:rsidRPr="009C1741">
        <w:rPr>
          <w:rStyle w:val="StyleUnderline"/>
        </w:rPr>
        <w:t>hypersecuritization</w:t>
      </w:r>
      <w:proofErr w:type="spellEnd"/>
      <w:r w:rsidRPr="00495D92">
        <w:t xml:space="preserve">, </w:t>
      </w:r>
      <w:r w:rsidRPr="00985F32">
        <w:rPr>
          <w:rStyle w:val="StyleUnderline"/>
        </w:rPr>
        <w:t>has been introduced</w:t>
      </w:r>
      <w:r w:rsidRPr="00495D92">
        <w:t xml:space="preserve"> by </w:t>
      </w:r>
      <w:proofErr w:type="spellStart"/>
      <w:r w:rsidRPr="00495D92">
        <w:t>Buzan</w:t>
      </w:r>
      <w:proofErr w:type="spellEnd"/>
      <w:r w:rsidRPr="00495D92">
        <w:t xml:space="preserve"> (2004:172) </w:t>
      </w:r>
      <w:r w:rsidRPr="00985F32">
        <w:rPr>
          <w:rStyle w:val="StyleUnderline"/>
        </w:rPr>
        <w:t>to describe</w:t>
      </w:r>
      <w:r w:rsidRPr="00495D92">
        <w:t xml:space="preserve"> an expansion of securitization beyond a ‘‘normal’’ level of threats and [end page 1163] dangers by defining ‘‘</w:t>
      </w:r>
      <w:r w:rsidRPr="00985F32">
        <w:rPr>
          <w:rStyle w:val="StyleUnderline"/>
        </w:rPr>
        <w:t xml:space="preserve">a tendency both to </w:t>
      </w:r>
      <w:r w:rsidRPr="00985F32">
        <w:rPr>
          <w:rStyle w:val="Emphasis"/>
        </w:rPr>
        <w:t>exaggerate threats</w:t>
      </w:r>
      <w:r w:rsidRPr="00985F32">
        <w:rPr>
          <w:rStyle w:val="StyleUnderline"/>
        </w:rPr>
        <w:t xml:space="preserve"> and to </w:t>
      </w:r>
      <w:r w:rsidRPr="00985F32">
        <w:rPr>
          <w:rStyle w:val="Emphasis"/>
        </w:rPr>
        <w:t>resort to excessive countermeasures</w:t>
      </w:r>
      <w:r w:rsidRPr="00495D92">
        <w:t xml:space="preserve">.’’ This definition has an objectivist ring to it in that to identify ‘‘exaggerated’’ threats implies that there are ‘‘real’’ threats that are not exaggerated. Moreover, the question of whether a securitization is seen as ‘‘exaggerating’’ concerns the degree to which it is successful (unsuccessful securitizations are seen as ‘‘exaggerating’’) and is not part of the grammatical specificities of sectors. Thus we suggest to drop the ‘‘exaggerated’’ from the definition of </w:t>
      </w:r>
      <w:proofErr w:type="spellStart"/>
      <w:r w:rsidRPr="00495D92">
        <w:t>hypersecuritization</w:t>
      </w:r>
      <w:proofErr w:type="spellEnd"/>
      <w:r w:rsidRPr="00495D92">
        <w:t xml:space="preserve"> and to apply it to the cyber sector to identify the striking manner in which </w:t>
      </w:r>
      <w:r w:rsidRPr="00985F32">
        <w:rPr>
          <w:rStyle w:val="StyleUnderline"/>
          <w:highlight w:val="yellow"/>
        </w:rPr>
        <w:t>cyber security discourse hinges on</w:t>
      </w:r>
      <w:r w:rsidRPr="00985F32">
        <w:rPr>
          <w:rStyle w:val="StyleUnderline"/>
        </w:rPr>
        <w:t xml:space="preserve"> </w:t>
      </w:r>
      <w:r w:rsidRPr="00985F32">
        <w:rPr>
          <w:rStyle w:val="Emphasis"/>
        </w:rPr>
        <w:t xml:space="preserve">multi-dimensional cyber </w:t>
      </w:r>
      <w:r w:rsidRPr="00985F32">
        <w:rPr>
          <w:rStyle w:val="Emphasis"/>
          <w:highlight w:val="yellow"/>
        </w:rPr>
        <w:t>disaster scenarios</w:t>
      </w:r>
      <w:r w:rsidRPr="00985F32">
        <w:rPr>
          <w:rStyle w:val="StyleUnderline"/>
        </w:rPr>
        <w:t xml:space="preserve"> that </w:t>
      </w:r>
      <w:r w:rsidRPr="00985F32">
        <w:rPr>
          <w:rStyle w:val="Emphasis"/>
        </w:rPr>
        <w:t>pack a long list of severe threats into a monumental cascading sequence</w:t>
      </w:r>
      <w:r w:rsidRPr="00495D92">
        <w:t xml:space="preserve"> and the fact that neither of these scenarios has so far taken place. </w:t>
      </w:r>
    </w:p>
    <w:p w:rsidR="007A7168" w:rsidRPr="00495D92" w:rsidRDefault="007A7168" w:rsidP="007A7168">
      <w:r w:rsidRPr="00985F32">
        <w:rPr>
          <w:rStyle w:val="StyleUnderline"/>
        </w:rPr>
        <w:t xml:space="preserve">All </w:t>
      </w:r>
      <w:r w:rsidRPr="00985F32">
        <w:rPr>
          <w:rStyle w:val="StyleUnderline"/>
          <w:highlight w:val="yellow"/>
        </w:rPr>
        <w:t>securitizations</w:t>
      </w:r>
      <w:r w:rsidRPr="00495D92">
        <w:t xml:space="preserve"> do of course </w:t>
      </w:r>
      <w:r w:rsidRPr="00985F32">
        <w:rPr>
          <w:rStyle w:val="StyleUnderline"/>
          <w:highlight w:val="yellow"/>
        </w:rPr>
        <w:t>have an element of the hypothetical</w:t>
      </w:r>
      <w:r w:rsidRPr="00495D92">
        <w:t xml:space="preserve"> in that they constitute threats </w:t>
      </w:r>
      <w:r w:rsidRPr="009C1741">
        <w:t xml:space="preserve">that must be countered, and thus mobilize an ‘‘if-then’’ logic, but what distinguishes </w:t>
      </w:r>
      <w:proofErr w:type="spellStart"/>
      <w:r w:rsidRPr="009C1741">
        <w:t>hypersecuritizations</w:t>
      </w:r>
      <w:proofErr w:type="spellEnd"/>
      <w:r w:rsidRPr="009C1741">
        <w:t xml:space="preserve"> from ‘‘mere’’ securitization is their instantaneity and inter-locking effects (Denning </w:t>
      </w:r>
      <w:proofErr w:type="gramStart"/>
      <w:r w:rsidRPr="009C1741">
        <w:t>1999:xiii</w:t>
      </w:r>
      <w:proofErr w:type="gramEnd"/>
      <w:r w:rsidRPr="009C1741">
        <w:t>). This combination draws critically from the securitization</w:t>
      </w:r>
      <w:r w:rsidRPr="00495D92">
        <w:t xml:space="preserve"> of the network (</w:t>
      </w:r>
      <w:proofErr w:type="spellStart"/>
      <w:r w:rsidRPr="00495D92">
        <w:t>Deibert</w:t>
      </w:r>
      <w:proofErr w:type="spellEnd"/>
      <w:r w:rsidRPr="00495D92">
        <w:t xml:space="preserve"> 2002), yet </w:t>
      </w:r>
      <w:r w:rsidRPr="009C1741">
        <w:rPr>
          <w:rStyle w:val="StyleUnderline"/>
          <w:highlight w:val="yellow"/>
        </w:rPr>
        <w:t xml:space="preserve">the power of </w:t>
      </w:r>
      <w:proofErr w:type="spellStart"/>
      <w:r w:rsidRPr="009C1741">
        <w:rPr>
          <w:rStyle w:val="StyleUnderline"/>
          <w:highlight w:val="yellow"/>
        </w:rPr>
        <w:t>hypersecuritization</w:t>
      </w:r>
      <w:proofErr w:type="spellEnd"/>
      <w:r w:rsidRPr="009C1741">
        <w:rPr>
          <w:rStyle w:val="StyleUnderline"/>
          <w:highlight w:val="yellow"/>
        </w:rPr>
        <w:t xml:space="preserve"> stems</w:t>
      </w:r>
      <w:r w:rsidRPr="00985F32">
        <w:rPr>
          <w:rStyle w:val="StyleUnderline"/>
        </w:rPr>
        <w:t xml:space="preserve"> not only from a securitization of the network itself, but </w:t>
      </w:r>
      <w:r w:rsidRPr="009C1741">
        <w:rPr>
          <w:rStyle w:val="StyleUnderline"/>
          <w:highlight w:val="yellow"/>
        </w:rPr>
        <w:t xml:space="preserve">from how a damaged network would cause </w:t>
      </w:r>
      <w:r w:rsidRPr="009C1741">
        <w:rPr>
          <w:rStyle w:val="Emphasis"/>
        </w:rPr>
        <w:t xml:space="preserve">societal, financial, and </w:t>
      </w:r>
      <w:r w:rsidRPr="009C1741">
        <w:rPr>
          <w:rStyle w:val="Emphasis"/>
          <w:highlight w:val="yellow"/>
        </w:rPr>
        <w:t>military break-down</w:t>
      </w:r>
      <w:r w:rsidRPr="00985F32">
        <w:rPr>
          <w:rStyle w:val="StyleUnderline"/>
        </w:rPr>
        <w:t xml:space="preserve"> hence </w:t>
      </w:r>
      <w:r w:rsidRPr="00985F32">
        <w:rPr>
          <w:rStyle w:val="Emphasis"/>
        </w:rPr>
        <w:t>bringing in all other referent objects and sectors</w:t>
      </w:r>
      <w:r w:rsidRPr="00495D92">
        <w:t xml:space="preserve">. </w:t>
      </w:r>
    </w:p>
    <w:p w:rsidR="007A7168" w:rsidRPr="00495D92" w:rsidRDefault="007A7168" w:rsidP="007A7168">
      <w:r w:rsidRPr="00985F32">
        <w:rPr>
          <w:rStyle w:val="StyleUnderline"/>
          <w:highlight w:val="yellow"/>
        </w:rPr>
        <w:t>Securitizations</w:t>
      </w:r>
      <w:r w:rsidRPr="00985F32">
        <w:rPr>
          <w:rStyle w:val="StyleUnderline"/>
        </w:rPr>
        <w:t xml:space="preserve"> always </w:t>
      </w:r>
      <w:r w:rsidRPr="00985F32">
        <w:rPr>
          <w:rStyle w:val="StyleUnderline"/>
          <w:highlight w:val="yellow"/>
        </w:rPr>
        <w:t>mobilize the specter of the future</w:t>
      </w:r>
      <w:r w:rsidRPr="00495D92">
        <w:t xml:space="preserve"> to some extent, </w:t>
      </w:r>
      <w:r w:rsidRPr="00985F32">
        <w:rPr>
          <w:rStyle w:val="StyleUnderline"/>
        </w:rPr>
        <w:t>but most</w:t>
      </w:r>
      <w:r w:rsidRPr="00495D92">
        <w:t xml:space="preserve"> nevertheless </w:t>
      </w:r>
      <w:r w:rsidRPr="00985F32">
        <w:rPr>
          <w:rStyle w:val="StyleUnderline"/>
        </w:rPr>
        <w:t xml:space="preserve">articulate the past as a </w:t>
      </w:r>
      <w:r w:rsidRPr="00985F32">
        <w:rPr>
          <w:rStyle w:val="Emphasis"/>
        </w:rPr>
        <w:t>legitimating reference</w:t>
      </w:r>
      <w:r w:rsidRPr="00985F32">
        <w:rPr>
          <w:rStyle w:val="StyleUnderline"/>
        </w:rPr>
        <w:t xml:space="preserve"> that underscores the gravity of the situation</w:t>
      </w:r>
      <w:r w:rsidRPr="00495D92">
        <w:t xml:space="preserve">. Looking to the </w:t>
      </w:r>
      <w:r w:rsidRPr="009C1741">
        <w:t>Cold</w:t>
      </w:r>
      <w:r w:rsidRPr="00495D92">
        <w:t xml:space="preserve"> War, the logic of nuclear deterrence relied upon projections of a nuclear exchange that had not taken place, yet there were the devastations of Hiroshima and Nagasaki to be used as a yardstick for what nuclear war would imply. </w:t>
      </w:r>
      <w:r w:rsidRPr="00985F32">
        <w:rPr>
          <w:rStyle w:val="StyleUnderline"/>
          <w:highlight w:val="yellow"/>
        </w:rPr>
        <w:t>Cyber securitizations</w:t>
      </w:r>
      <w:r w:rsidRPr="00495D92">
        <w:t xml:space="preserve"> on the other hand </w:t>
      </w:r>
      <w:r w:rsidRPr="00985F32">
        <w:rPr>
          <w:rStyle w:val="Emphasis"/>
          <w:highlight w:val="yellow"/>
        </w:rPr>
        <w:t>have no similar history of founding incidents to base themselves on</w:t>
      </w:r>
      <w:r w:rsidRPr="00985F32">
        <w:rPr>
          <w:rStyle w:val="StyleUnderline"/>
        </w:rPr>
        <w:t xml:space="preserve"> but try to </w:t>
      </w:r>
      <w:r w:rsidRPr="00985F32">
        <w:rPr>
          <w:rStyle w:val="Emphasis"/>
        </w:rPr>
        <w:t>conjure historical analogies such as ‘‘electronic Pearl Harbors’’</w:t>
      </w:r>
      <w:r w:rsidRPr="00495D92">
        <w:t xml:space="preserve"> (</w:t>
      </w:r>
      <w:proofErr w:type="spellStart"/>
      <w:r w:rsidRPr="00495D92">
        <w:t>Bendrath</w:t>
      </w:r>
      <w:proofErr w:type="spellEnd"/>
      <w:r w:rsidRPr="00495D92">
        <w:t xml:space="preserve"> 2003:50).7 </w:t>
      </w:r>
      <w:r w:rsidRPr="00985F32">
        <w:rPr>
          <w:rStyle w:val="StyleUnderline"/>
          <w:highlight w:val="yellow"/>
        </w:rPr>
        <w:t xml:space="preserve">The combination of </w:t>
      </w:r>
      <w:r w:rsidRPr="00985F32">
        <w:rPr>
          <w:rStyle w:val="Emphasis"/>
          <w:highlight w:val="yellow"/>
        </w:rPr>
        <w:t>cascading disasters</w:t>
      </w:r>
      <w:r w:rsidRPr="00985F32">
        <w:rPr>
          <w:rStyle w:val="StyleUnderline"/>
          <w:highlight w:val="yellow"/>
        </w:rPr>
        <w:t xml:space="preserve"> and </w:t>
      </w:r>
      <w:r w:rsidRPr="00985F32">
        <w:rPr>
          <w:rStyle w:val="Emphasis"/>
          <w:highlight w:val="yellow"/>
        </w:rPr>
        <w:t>the absence of a prior incident of that magnitude</w:t>
      </w:r>
      <w:r w:rsidRPr="00985F32">
        <w:rPr>
          <w:rStyle w:val="StyleUnderline"/>
          <w:highlight w:val="yellow"/>
        </w:rPr>
        <w:t xml:space="preserve"> creates </w:t>
      </w:r>
      <w:r w:rsidRPr="00985F32">
        <w:rPr>
          <w:rStyle w:val="Emphasis"/>
          <w:highlight w:val="yellow"/>
        </w:rPr>
        <w:t>a crucial ambiguity</w:t>
      </w:r>
      <w:r w:rsidRPr="00985F32">
        <w:rPr>
          <w:rStyle w:val="StyleUnderline"/>
        </w:rPr>
        <w:t xml:space="preserve"> within cyber security discourse. </w:t>
      </w:r>
      <w:r w:rsidRPr="009C1741">
        <w:t>The extreme reliance on the future and the enormity of the threats claimed at stake makes the discourse susceptible to charges of ‘‘exaggeration,’’ yet the scale of the potential catastrophe simultaneously raises the stakes attached to ignoring the warnings</w:t>
      </w:r>
      <w:r w:rsidRPr="00495D92">
        <w:t xml:space="preserve">.8 </w:t>
      </w:r>
      <w:r w:rsidRPr="00985F32">
        <w:rPr>
          <w:rStyle w:val="StyleUnderline"/>
        </w:rPr>
        <w:t xml:space="preserve">Turning the absence of prior incidences in the opposite direction, </w:t>
      </w:r>
      <w:r w:rsidRPr="00985F32">
        <w:rPr>
          <w:rStyle w:val="StyleUnderline"/>
          <w:highlight w:val="yellow"/>
        </w:rPr>
        <w:t>the difficulty of saying that it could not happen</w:t>
      </w:r>
      <w:r w:rsidRPr="00495D92">
        <w:t xml:space="preserve"> also </w:t>
      </w:r>
      <w:r w:rsidRPr="00985F32">
        <w:rPr>
          <w:rStyle w:val="Emphasis"/>
          <w:highlight w:val="yellow"/>
        </w:rPr>
        <w:t>creates a powerful space for the projection of the (</w:t>
      </w:r>
      <w:proofErr w:type="spellStart"/>
      <w:r w:rsidRPr="00985F32">
        <w:rPr>
          <w:rStyle w:val="Emphasis"/>
          <w:highlight w:val="yellow"/>
        </w:rPr>
        <w:t>im</w:t>
      </w:r>
      <w:proofErr w:type="spellEnd"/>
      <w:r w:rsidRPr="00985F32">
        <w:rPr>
          <w:rStyle w:val="Emphasis"/>
          <w:highlight w:val="yellow"/>
        </w:rPr>
        <w:t>)possible</w:t>
      </w:r>
      <w:r w:rsidRPr="00701694">
        <w:rPr>
          <w:highlight w:val="yellow"/>
        </w:rPr>
        <w:t>.</w:t>
      </w:r>
      <w:r w:rsidRPr="00495D92">
        <w:t xml:space="preserve"> </w:t>
      </w:r>
    </w:p>
    <w:p w:rsidR="007A7168" w:rsidRDefault="007A7168" w:rsidP="007A7168"/>
    <w:p w:rsidR="007A7168" w:rsidRDefault="007A7168" w:rsidP="007A7168"/>
    <w:p w:rsidR="007A7168" w:rsidRPr="00894FC7" w:rsidRDefault="007A7168" w:rsidP="00F5243E"/>
    <w:p w:rsidR="00F5243E" w:rsidRDefault="00F5243E" w:rsidP="00F5243E">
      <w:pPr>
        <w:pStyle w:val="Heading2"/>
      </w:pPr>
      <w:r>
        <w:t>Capitalism K</w:t>
      </w:r>
    </w:p>
    <w:p w:rsidR="00F5243E" w:rsidRDefault="00F5243E" w:rsidP="00F5243E">
      <w:pPr>
        <w:pStyle w:val="Heading3"/>
      </w:pPr>
      <w:r>
        <w:t>Link — Cybersecurity</w:t>
      </w:r>
    </w:p>
    <w:p w:rsidR="00F5243E" w:rsidRPr="00877C98" w:rsidRDefault="00F5243E" w:rsidP="00F5243E">
      <w:pPr>
        <w:pStyle w:val="Heading4"/>
      </w:pPr>
      <w:r>
        <w:t xml:space="preserve">Cyber </w:t>
      </w:r>
      <w:r w:rsidRPr="00877C98">
        <w:t xml:space="preserve">security prioritizes market structures while ignoring structural vulnerabilities created by neoliberalism </w:t>
      </w:r>
    </w:p>
    <w:p w:rsidR="00F5243E" w:rsidRDefault="00F5243E" w:rsidP="00F5243E">
      <w:proofErr w:type="spellStart"/>
      <w:r w:rsidRPr="00877C98">
        <w:rPr>
          <w:rStyle w:val="Style13ptBold"/>
        </w:rPr>
        <w:t>Cavelty</w:t>
      </w:r>
      <w:proofErr w:type="spellEnd"/>
      <w:r w:rsidRPr="00877C98">
        <w:rPr>
          <w:rStyle w:val="Style13ptBold"/>
        </w:rPr>
        <w:t xml:space="preserve"> 14</w:t>
      </w:r>
      <w:r>
        <w:t xml:space="preserve"> ― Myriam </w:t>
      </w:r>
      <w:proofErr w:type="spellStart"/>
      <w:r>
        <w:t>Cavelty</w:t>
      </w:r>
      <w:proofErr w:type="spellEnd"/>
      <w:r>
        <w:t xml:space="preserve">, senior lecturer for security studies at the Center for Security Studies, Senior Lecturer for Security Politics at ETH Zurich, Visiting Fellow at the Watson Institute for International Studies at Brown University, Ph.D. from University of Zurich, M.A. in History from University of Zurich, 2014. (“Breaking the Cyber-Security Dilemma: Aligning Security Needs and Removing Vulnerabilities”, </w:t>
      </w:r>
      <w:r w:rsidRPr="00877C98">
        <w:rPr>
          <w:i/>
        </w:rPr>
        <w:t>Science and Engineering Ethics</w:t>
      </w:r>
      <w:r>
        <w:t xml:space="preserve">, September 2014, Volume 20, Issue 3, Available Online at: </w:t>
      </w:r>
      <w:hyperlink r:id="rId34" w:history="1">
        <w:r w:rsidRPr="00E310BC">
          <w:rPr>
            <w:rStyle w:val="Hyperlink"/>
          </w:rPr>
          <w:t>http://link.springer.com/article/10.1007%2Fs11948-014-9551-y</w:t>
        </w:r>
      </w:hyperlink>
      <w:r>
        <w:t xml:space="preserve">, pg. 704-707, Accessed 06-30-16) </w:t>
      </w:r>
    </w:p>
    <w:p w:rsidR="00F5243E" w:rsidRPr="00877C98" w:rsidRDefault="00F5243E" w:rsidP="00F5243E">
      <w:r w:rsidRPr="00877C98">
        <w:t xml:space="preserve">A general basic issue for cyber-security is that </w:t>
      </w:r>
      <w:r w:rsidRPr="002D6B64">
        <w:rPr>
          <w:rStyle w:val="StyleUnderline"/>
        </w:rPr>
        <w:t xml:space="preserve">the </w:t>
      </w:r>
      <w:r w:rsidRPr="00877C98">
        <w:rPr>
          <w:rStyle w:val="StyleUnderline"/>
          <w:highlight w:val="yellow"/>
        </w:rPr>
        <w:t>information infrastructure</w:t>
      </w:r>
      <w:r w:rsidRPr="00877C98">
        <w:t xml:space="preserve"> that </w:t>
      </w:r>
      <w:r w:rsidRPr="002D6B64">
        <w:rPr>
          <w:rStyle w:val="StyleUnderline"/>
        </w:rPr>
        <w:t>we use</w:t>
      </w:r>
      <w:r w:rsidRPr="00877C98">
        <w:t xml:space="preserve"> every day for data-transfer </w:t>
      </w:r>
      <w:r w:rsidRPr="00877C98">
        <w:rPr>
          <w:rStyle w:val="Emphasis"/>
          <w:highlight w:val="yellow"/>
        </w:rPr>
        <w:t>was never built with security in mind</w:t>
      </w:r>
      <w:r w:rsidRPr="00877C98">
        <w:t xml:space="preserve">: </w:t>
      </w:r>
      <w:r w:rsidRPr="002D6B64">
        <w:rPr>
          <w:rStyle w:val="StyleUnderline"/>
        </w:rPr>
        <w:t>vulnerabilities abound</w:t>
      </w:r>
      <w:r w:rsidRPr="00877C98">
        <w:t xml:space="preserve">. </w:t>
      </w:r>
      <w:r w:rsidRPr="001974ED">
        <w:rPr>
          <w:rStyle w:val="StyleUnderline"/>
        </w:rPr>
        <w:t>One</w:t>
      </w:r>
      <w:r w:rsidRPr="002D6B64">
        <w:rPr>
          <w:rStyle w:val="StyleUnderline"/>
        </w:rPr>
        <w:t xml:space="preserve"> of the reasons for the </w:t>
      </w:r>
      <w:r w:rsidRPr="001974ED">
        <w:rPr>
          <w:rStyle w:val="StyleUnderline"/>
        </w:rPr>
        <w:t>continued existence and constant new creation of</w:t>
      </w:r>
      <w:r w:rsidRPr="00877C98">
        <w:t xml:space="preserve"> these </w:t>
      </w:r>
      <w:r w:rsidRPr="001974ED">
        <w:rPr>
          <w:rStyle w:val="StyleUnderline"/>
        </w:rPr>
        <w:t xml:space="preserve">vulnerabilities is that </w:t>
      </w:r>
      <w:r w:rsidRPr="00877C98">
        <w:rPr>
          <w:rStyle w:val="StyleUnderline"/>
          <w:highlight w:val="yellow"/>
        </w:rPr>
        <w:t>security is</w:t>
      </w:r>
      <w:r w:rsidRPr="00877C98">
        <w:t xml:space="preserve"> constantly ‘‘</w:t>
      </w:r>
      <w:proofErr w:type="spellStart"/>
      <w:r w:rsidRPr="00877C98">
        <w:rPr>
          <w:rStyle w:val="StyleUnderline"/>
          <w:highlight w:val="yellow"/>
        </w:rPr>
        <w:t>underproduced</w:t>
      </w:r>
      <w:proofErr w:type="spellEnd"/>
      <w:r w:rsidRPr="00877C98">
        <w:t xml:space="preserve">’’ </w:t>
      </w:r>
      <w:r w:rsidRPr="002D6B64">
        <w:rPr>
          <w:rStyle w:val="StyleUnderline"/>
        </w:rPr>
        <w:t>in a market dominated by the</w:t>
      </w:r>
      <w:r w:rsidRPr="00877C98">
        <w:t xml:space="preserve"> so-called </w:t>
      </w:r>
      <w:r w:rsidRPr="002D6B64">
        <w:rPr>
          <w:rStyle w:val="StyleUnderline"/>
        </w:rPr>
        <w:t>network effect</w:t>
      </w:r>
      <w:r w:rsidRPr="00877C98">
        <w:t xml:space="preserve">, under which the benefits of a product increase when the number of users increases, and the ‘‘winner takes it all’’. </w:t>
      </w:r>
      <w:r w:rsidRPr="00877C98">
        <w:rPr>
          <w:rStyle w:val="StyleUnderline"/>
          <w:highlight w:val="yellow"/>
        </w:rPr>
        <w:t>Quasi-monopolies and time pressures lead to a focus on fast delivery</w:t>
      </w:r>
      <w:r w:rsidRPr="00877C98">
        <w:t xml:space="preserve"> in commercial software development. </w:t>
      </w:r>
      <w:r w:rsidRPr="00877C98">
        <w:rPr>
          <w:rStyle w:val="Emphasis"/>
          <w:highlight w:val="yellow"/>
        </w:rPr>
        <w:t>Quality criteria</w:t>
      </w:r>
      <w:r w:rsidRPr="00877C98">
        <w:t xml:space="preserve">, </w:t>
      </w:r>
      <w:r w:rsidRPr="00877C98">
        <w:rPr>
          <w:rStyle w:val="StyleUnderline"/>
          <w:highlight w:val="yellow"/>
        </w:rPr>
        <w:t>like security</w:t>
      </w:r>
      <w:r w:rsidRPr="00877C98">
        <w:t xml:space="preserve">, </w:t>
      </w:r>
      <w:r w:rsidRPr="00877C98">
        <w:rPr>
          <w:rStyle w:val="Emphasis"/>
          <w:highlight w:val="yellow"/>
        </w:rPr>
        <w:t>play only a minor role</w:t>
      </w:r>
      <w:r w:rsidRPr="00877C98">
        <w:t xml:space="preserve"> (Anderson and Moore 2006). Another reason is that the most powerful actors providing the most important information services today have an interest in keeping them insecure: Big Data is considered the key IT trend of the future, and </w:t>
      </w:r>
      <w:r w:rsidRPr="00877C98">
        <w:rPr>
          <w:rStyle w:val="StyleUnderline"/>
          <w:highlight w:val="yellow"/>
        </w:rPr>
        <w:t>companies want to use</w:t>
      </w:r>
      <w:r w:rsidRPr="001974ED">
        <w:rPr>
          <w:rStyle w:val="StyleUnderline"/>
        </w:rPr>
        <w:t xml:space="preserve"> the masses of </w:t>
      </w:r>
      <w:r w:rsidRPr="00877C98">
        <w:rPr>
          <w:rStyle w:val="StyleUnderline"/>
          <w:highlight w:val="yellow"/>
        </w:rPr>
        <w:t>data</w:t>
      </w:r>
      <w:r w:rsidRPr="002D6B64">
        <w:rPr>
          <w:rStyle w:val="StyleUnderline"/>
        </w:rPr>
        <w:t xml:space="preserve"> that we produce every day</w:t>
      </w:r>
      <w:r w:rsidRPr="003301BF">
        <w:t xml:space="preserve"> </w:t>
      </w:r>
      <w:r w:rsidRPr="00877C98">
        <w:rPr>
          <w:rStyle w:val="Emphasis"/>
          <w:highlight w:val="yellow"/>
        </w:rPr>
        <w:t>to tailor their marketing strategies</w:t>
      </w:r>
      <w:r w:rsidRPr="00877C98">
        <w:t xml:space="preserve"> through personalized advertising and prediction of future consumer </w:t>
      </w:r>
      <w:proofErr w:type="spellStart"/>
      <w:r w:rsidRPr="00877C98">
        <w:t>behaviour</w:t>
      </w:r>
      <w:proofErr w:type="spellEnd"/>
      <w:r w:rsidRPr="00877C98">
        <w:t xml:space="preserve"> (</w:t>
      </w:r>
      <w:proofErr w:type="spellStart"/>
      <w:r w:rsidRPr="00877C98">
        <w:t>Morozov</w:t>
      </w:r>
      <w:proofErr w:type="spellEnd"/>
      <w:r w:rsidRPr="00877C98">
        <w:t xml:space="preserve"> 2013). Therefore, </w:t>
      </w:r>
      <w:r w:rsidRPr="002D6B64">
        <w:rPr>
          <w:rStyle w:val="StyleUnderline"/>
        </w:rPr>
        <w:t>there is no interest in encrypted</w:t>
      </w:r>
      <w:r w:rsidRPr="00877C98">
        <w:t xml:space="preserve"> (and therefore secure) </w:t>
      </w:r>
      <w:r w:rsidRPr="002D6B64">
        <w:rPr>
          <w:rStyle w:val="StyleUnderline"/>
        </w:rPr>
        <w:t>information exchange</w:t>
      </w:r>
      <w:r w:rsidRPr="00877C98">
        <w:t>. On top of this, the intelligence agencies of this world have the same interest in data that can be easily grabbed (</w:t>
      </w:r>
      <w:proofErr w:type="spellStart"/>
      <w:r w:rsidRPr="00877C98">
        <w:t>Bo¨hme</w:t>
      </w:r>
      <w:proofErr w:type="spellEnd"/>
      <w:r w:rsidRPr="00877C98">
        <w:t xml:space="preserve"> 2005). </w:t>
      </w:r>
    </w:p>
    <w:p w:rsidR="00F5243E" w:rsidRPr="00877C98" w:rsidRDefault="00F5243E" w:rsidP="00F5243E">
      <w:r w:rsidRPr="00877C98">
        <w:rPr>
          <w:rStyle w:val="Emphasis"/>
          <w:highlight w:val="yellow"/>
        </w:rPr>
        <w:t>The human</w:t>
      </w:r>
      <w:r w:rsidRPr="00877C98">
        <w:t xml:space="preserve"> </w:t>
      </w:r>
      <w:r w:rsidRPr="00877C98">
        <w:rPr>
          <w:rStyle w:val="StyleUnderline"/>
          <w:highlight w:val="yellow"/>
        </w:rPr>
        <w:t>in</w:t>
      </w:r>
      <w:r w:rsidRPr="00877C98">
        <w:t xml:space="preserve"> this </w:t>
      </w:r>
      <w:r w:rsidRPr="00877C98">
        <w:rPr>
          <w:rStyle w:val="StyleUnderline"/>
          <w:highlight w:val="yellow"/>
        </w:rPr>
        <w:t>threat discourse</w:t>
      </w:r>
      <w:r w:rsidRPr="00877C98">
        <w:t xml:space="preserve"> </w:t>
      </w:r>
      <w:r w:rsidRPr="002D6B64">
        <w:rPr>
          <w:rStyle w:val="StyleUnderline"/>
        </w:rPr>
        <w:t>is the weakest link</w:t>
      </w:r>
      <w:r w:rsidRPr="00877C98">
        <w:t xml:space="preserve"> </w:t>
      </w:r>
      <w:r w:rsidRPr="002D6B64">
        <w:rPr>
          <w:rStyle w:val="StyleUnderline"/>
        </w:rPr>
        <w:t>that</w:t>
      </w:r>
      <w:r w:rsidRPr="00877C98">
        <w:t xml:space="preserve"> </w:t>
      </w:r>
      <w:r w:rsidRPr="00877C98">
        <w:rPr>
          <w:rStyle w:val="Emphasis"/>
          <w:highlight w:val="yellow"/>
        </w:rPr>
        <w:t>creates vulnerabilities</w:t>
      </w:r>
      <w:r w:rsidRPr="00877C98">
        <w:t xml:space="preserve"> i.e. </w:t>
      </w:r>
      <w:r w:rsidRPr="00212173">
        <w:rPr>
          <w:rStyle w:val="StyleUnderline"/>
        </w:rPr>
        <w:t>through</w:t>
      </w:r>
      <w:r w:rsidRPr="00877C98">
        <w:t xml:space="preserve"> ‘‘</w:t>
      </w:r>
      <w:r w:rsidRPr="00212173">
        <w:rPr>
          <w:rStyle w:val="StyleUnderline"/>
        </w:rPr>
        <w:t>faulty</w:t>
      </w:r>
      <w:r w:rsidRPr="00877C98">
        <w:t xml:space="preserve">’’ </w:t>
      </w:r>
      <w:r w:rsidRPr="00212173">
        <w:rPr>
          <w:rStyle w:val="StyleUnderline"/>
        </w:rPr>
        <w:t>software</w:t>
      </w:r>
      <w:r w:rsidRPr="00877C98">
        <w:t xml:space="preserve"> development, </w:t>
      </w:r>
      <w:r w:rsidRPr="00212173">
        <w:rPr>
          <w:rStyle w:val="StyleUnderline"/>
        </w:rPr>
        <w:t>or</w:t>
      </w:r>
      <w:r w:rsidRPr="00877C98">
        <w:t xml:space="preserve"> the human is </w:t>
      </w:r>
      <w:r w:rsidRPr="00212173">
        <w:rPr>
          <w:rStyle w:val="StyleUnderline"/>
        </w:rPr>
        <w:t>a hapless victim</w:t>
      </w:r>
      <w:r w:rsidRPr="00877C98">
        <w:t xml:space="preserve"> that is </w:t>
      </w:r>
      <w:r w:rsidRPr="00212173">
        <w:rPr>
          <w:rStyle w:val="StyleUnderline"/>
        </w:rPr>
        <w:t>exploited by</w:t>
      </w:r>
      <w:r w:rsidRPr="00877C98">
        <w:t xml:space="preserve"> i.e. the actions </w:t>
      </w:r>
      <w:r w:rsidRPr="00212173">
        <w:rPr>
          <w:rStyle w:val="StyleUnderline"/>
        </w:rPr>
        <w:t>of cyber-criminals</w:t>
      </w:r>
      <w:r w:rsidRPr="00877C98">
        <w:t xml:space="preserve">. Through the economic damage that is produced that way, </w:t>
      </w:r>
      <w:r w:rsidRPr="00877C98">
        <w:rPr>
          <w:rStyle w:val="Emphasis"/>
          <w:highlight w:val="yellow"/>
        </w:rPr>
        <w:t>the threat is linked back to the economic security</w:t>
      </w:r>
      <w:r w:rsidRPr="00877C98">
        <w:t xml:space="preserve"> and welfare and </w:t>
      </w:r>
      <w:r w:rsidRPr="002D6B64">
        <w:rPr>
          <w:rStyle w:val="StyleUnderline"/>
        </w:rPr>
        <w:t>often back to national security</w:t>
      </w:r>
      <w:r w:rsidRPr="00877C98">
        <w:t xml:space="preserve"> (Dunn </w:t>
      </w:r>
      <w:proofErr w:type="spellStart"/>
      <w:r w:rsidRPr="00877C98">
        <w:t>Cavelty</w:t>
      </w:r>
      <w:proofErr w:type="spellEnd"/>
      <w:r w:rsidRPr="00877C98">
        <w:t xml:space="preserve"> and Suter 2012). However, humans are also the prime threat in the archetype/stereotype of the ‘‘hacker’’, individuals with technical superpowers, able to easily pose a sever threat to powerful actors with very limited resources (at least in theory) (Conway 2008; Barnard-Wills and </w:t>
      </w:r>
      <w:proofErr w:type="spellStart"/>
      <w:r w:rsidRPr="00877C98">
        <w:t>Ashenden</w:t>
      </w:r>
      <w:proofErr w:type="spellEnd"/>
      <w:r w:rsidRPr="00877C98">
        <w:t xml:space="preserve"> 2012).</w:t>
      </w:r>
    </w:p>
    <w:p w:rsidR="00F5243E" w:rsidRPr="00877C98" w:rsidRDefault="00F5243E" w:rsidP="00F5243E">
      <w:r w:rsidRPr="00877C98">
        <w:t>Vulnerable Critical Objects</w:t>
      </w:r>
    </w:p>
    <w:p w:rsidR="00F5243E" w:rsidRPr="00877C98" w:rsidRDefault="00F5243E" w:rsidP="00F5243E">
      <w:r w:rsidRPr="00212173">
        <w:rPr>
          <w:rStyle w:val="StyleUnderline"/>
        </w:rPr>
        <w:t>The selection of a</w:t>
      </w:r>
      <w:r w:rsidRPr="00877C98">
        <w:t xml:space="preserve"> ‘‘</w:t>
      </w:r>
      <w:r w:rsidRPr="00212173">
        <w:rPr>
          <w:rStyle w:val="StyleUnderline"/>
        </w:rPr>
        <w:t>referent object</w:t>
      </w:r>
      <w:r w:rsidRPr="00212173">
        <w:t>’’</w:t>
      </w:r>
      <w:r w:rsidRPr="00877C98">
        <w:t xml:space="preserve"> of security </w:t>
      </w:r>
      <w:r w:rsidRPr="00212173">
        <w:rPr>
          <w:rStyle w:val="Emphasis"/>
        </w:rPr>
        <w:t>is closely interrelated</w:t>
      </w:r>
      <w:r w:rsidRPr="00877C98">
        <w:t xml:space="preserve"> </w:t>
      </w:r>
      <w:r w:rsidRPr="00212173">
        <w:rPr>
          <w:rStyle w:val="StyleUnderline"/>
        </w:rPr>
        <w:t>with how the threat is represented</w:t>
      </w:r>
      <w:r w:rsidRPr="00877C98">
        <w:t>. As mentioned, some objects—</w:t>
      </w:r>
      <w:r w:rsidRPr="003301BF">
        <w:rPr>
          <w:rStyle w:val="StyleUnderline"/>
        </w:rPr>
        <w:t>commonly called infrastructures</w:t>
      </w:r>
      <w:r w:rsidRPr="00877C98">
        <w:t xml:space="preserve">—and the functions they perform </w:t>
      </w:r>
      <w:r w:rsidRPr="003301BF">
        <w:rPr>
          <w:rStyle w:val="StyleUnderline"/>
        </w:rPr>
        <w:t>are regarded as</w:t>
      </w:r>
      <w:r w:rsidRPr="00877C98">
        <w:t xml:space="preserve"> ‘critical’ by the authorities (in the sense of ‘</w:t>
      </w:r>
      <w:r w:rsidRPr="003301BF">
        <w:rPr>
          <w:rStyle w:val="Emphasis"/>
        </w:rPr>
        <w:t>vital</w:t>
      </w:r>
      <w:r w:rsidRPr="00877C98">
        <w:t>’, ‘</w:t>
      </w:r>
      <w:r w:rsidRPr="003301BF">
        <w:rPr>
          <w:rStyle w:val="Emphasis"/>
        </w:rPr>
        <w:t>crucial</w:t>
      </w:r>
      <w:r w:rsidRPr="00877C98">
        <w:t>’, ‘</w:t>
      </w:r>
      <w:r w:rsidRPr="003301BF">
        <w:rPr>
          <w:rStyle w:val="Emphasis"/>
        </w:rPr>
        <w:t>essential</w:t>
      </w:r>
      <w:r w:rsidRPr="00877C98">
        <w:t xml:space="preserve">’) because their prolonged unavailability </w:t>
      </w:r>
      <w:proofErr w:type="spellStart"/>
      <w:r w:rsidRPr="00877C98">
        <w:t>harbours</w:t>
      </w:r>
      <w:proofErr w:type="spellEnd"/>
      <w:r w:rsidRPr="00877C98">
        <w:t xml:space="preserve"> the potential for major crisis, both political and social (Burgess 2007). In the mid-1990s, the issue of cyber-security was persuasively interlinked with this topic of ‘‘critical infrastructures’’ and their necessary protection and in the process made into a salient national security issue (PCCIP 1997). Because critical infrastructures combine symbolic and instrumental values, attacking them becomes integral to a modern logic of destruction</w:t>
      </w:r>
      <w:r w:rsidRPr="003301BF">
        <w:rPr>
          <w:sz w:val="12"/>
        </w:rPr>
        <w:t xml:space="preserve"> </w:t>
      </w:r>
      <w:r w:rsidRPr="00877C98">
        <w:t>(Coward 2009: 408f.) that seeks maximum impact.</w:t>
      </w:r>
    </w:p>
    <w:p w:rsidR="00F5243E" w:rsidRPr="00877C98" w:rsidRDefault="00F5243E" w:rsidP="00F5243E">
      <w:r w:rsidRPr="00877C98">
        <w:t xml:space="preserve">One classical goal of (national) security is to throw a ‘‘protective or preservative measure […] around a valued subject or object’’ (Dillon and Lobo-Guerrero 2008: 276). Before this security can unfold, the valued subject/object needs to be identified and also localized in space. In cyber-security linked to critical infrastructure protection, </w:t>
      </w:r>
      <w:r w:rsidRPr="003301BF">
        <w:rPr>
          <w:rStyle w:val="StyleUnderline"/>
        </w:rPr>
        <w:t xml:space="preserve">the </w:t>
      </w:r>
      <w:r w:rsidRPr="001974ED">
        <w:rPr>
          <w:rStyle w:val="StyleUnderline"/>
        </w:rPr>
        <w:t xml:space="preserve">identification and </w:t>
      </w:r>
      <w:r w:rsidRPr="00877C98">
        <w:rPr>
          <w:rStyle w:val="StyleUnderline"/>
          <w:highlight w:val="yellow"/>
        </w:rPr>
        <w:t>designation of the protection-worthy is performed following</w:t>
      </w:r>
      <w:r w:rsidRPr="00877C98">
        <w:t xml:space="preserve"> the well-established steps of </w:t>
      </w:r>
      <w:r w:rsidRPr="00877C98">
        <w:rPr>
          <w:rStyle w:val="Emphasis"/>
          <w:highlight w:val="yellow"/>
        </w:rPr>
        <w:t>(technical) risk analysis</w:t>
      </w:r>
      <w:r w:rsidRPr="003301BF">
        <w:rPr>
          <w:rStyle w:val="StyleUnderline"/>
        </w:rPr>
        <w:t xml:space="preserve"> </w:t>
      </w:r>
      <w:r w:rsidRPr="00877C98">
        <w:t xml:space="preserve">techniques, which contains both </w:t>
      </w:r>
      <w:r w:rsidRPr="001974ED">
        <w:rPr>
          <w:rStyle w:val="StyleUnderline"/>
        </w:rPr>
        <w:t>an act of</w:t>
      </w:r>
      <w:r w:rsidRPr="00877C98">
        <w:t xml:space="preserve"> ‘‘</w:t>
      </w:r>
      <w:r w:rsidRPr="001974ED">
        <w:rPr>
          <w:rStyle w:val="StyleUnderline"/>
        </w:rPr>
        <w:t>naming</w:t>
      </w:r>
      <w:r w:rsidRPr="00877C98">
        <w:t xml:space="preserve">’’ and </w:t>
      </w:r>
      <w:r w:rsidRPr="00212173">
        <w:rPr>
          <w:rStyle w:val="Emphasis"/>
        </w:rPr>
        <w:t>an act of prioritizing</w:t>
      </w:r>
      <w:r w:rsidRPr="00877C98">
        <w:t xml:space="preserve">. At the beginning of such an analysis stands the identification of the assets (including services) that are critical: </w:t>
      </w:r>
      <w:r w:rsidRPr="003301BF">
        <w:rPr>
          <w:rStyle w:val="StyleUnderline"/>
        </w:rPr>
        <w:t>Criticality is seen as a measure of the consequences associated with the loss or degradation of a particular asset or object</w:t>
      </w:r>
      <w:r w:rsidRPr="00877C98">
        <w:t>. Therefore, criticality needs a reference point: it can only exist in relation to something (pre-)defined as important and normal/desirable (Brunner et al. 2010).</w:t>
      </w:r>
    </w:p>
    <w:p w:rsidR="00F5243E" w:rsidRPr="00877C98" w:rsidRDefault="00F5243E" w:rsidP="00F5243E">
      <w:r w:rsidRPr="00212173">
        <w:rPr>
          <w:rStyle w:val="StyleUnderline"/>
        </w:rPr>
        <w:t>Cyber-security</w:t>
      </w:r>
      <w:r w:rsidRPr="00877C98">
        <w:t xml:space="preserve"> linked to critical infrastructures creates and </w:t>
      </w:r>
      <w:r w:rsidRPr="00212173">
        <w:rPr>
          <w:rStyle w:val="StyleUnderline"/>
        </w:rPr>
        <w:t>is implemented in a special type of security environment. Whereas the traditional logic of national security suggests unilateral government action and policy, the</w:t>
      </w:r>
      <w:r w:rsidRPr="0054165A">
        <w:t xml:space="preserve"> </w:t>
      </w:r>
      <w:r w:rsidRPr="00877C98">
        <w:rPr>
          <w:rStyle w:val="Emphasis"/>
          <w:highlight w:val="yellow"/>
        </w:rPr>
        <w:t>policies of cyber-security are inevitably blurred</w:t>
      </w:r>
      <w:r w:rsidRPr="00877C98">
        <w:rPr>
          <w:highlight w:val="yellow"/>
        </w:rPr>
        <w:t xml:space="preserve"> </w:t>
      </w:r>
      <w:r w:rsidRPr="00877C98">
        <w:rPr>
          <w:rStyle w:val="StyleUnderline"/>
          <w:highlight w:val="yellow"/>
        </w:rPr>
        <w:t>by liberalization</w:t>
      </w:r>
      <w:r w:rsidRPr="0054165A">
        <w:t xml:space="preserve">, </w:t>
      </w:r>
      <w:r w:rsidRPr="00212173">
        <w:rPr>
          <w:rStyle w:val="StyleUnderline"/>
        </w:rPr>
        <w:t>domestic considerations and other policy imperatives</w:t>
      </w:r>
      <w:r w:rsidRPr="00877C98">
        <w:t xml:space="preserve"> (</w:t>
      </w:r>
      <w:proofErr w:type="spellStart"/>
      <w:r w:rsidRPr="00877C98">
        <w:t>Coaffee</w:t>
      </w:r>
      <w:proofErr w:type="spellEnd"/>
      <w:r w:rsidRPr="00877C98">
        <w:t xml:space="preserve"> and Murakami Wood 2006). </w:t>
      </w:r>
      <w:r w:rsidRPr="00212173">
        <w:rPr>
          <w:rStyle w:val="StyleUnderline"/>
        </w:rPr>
        <w:t xml:space="preserve">The </w:t>
      </w:r>
      <w:r w:rsidRPr="00877C98">
        <w:rPr>
          <w:rStyle w:val="StyleUnderline"/>
          <w:highlight w:val="yellow"/>
        </w:rPr>
        <w:t>management of infrastructure</w:t>
      </w:r>
      <w:r w:rsidRPr="00212173">
        <w:rPr>
          <w:rStyle w:val="StyleUnderline"/>
        </w:rPr>
        <w:t xml:space="preserve"> is</w:t>
      </w:r>
      <w:r w:rsidRPr="00877C98">
        <w:t xml:space="preserve"> in general </w:t>
      </w:r>
      <w:r w:rsidRPr="00212173">
        <w:rPr>
          <w:rStyle w:val="StyleUnderline"/>
        </w:rPr>
        <w:t>not</w:t>
      </w:r>
      <w:r w:rsidRPr="00877C98">
        <w:t xml:space="preserve"> (or no longer) </w:t>
      </w:r>
      <w:r w:rsidRPr="00212173">
        <w:rPr>
          <w:rStyle w:val="StyleUnderline"/>
        </w:rPr>
        <w:t>the prerogative of government; instead</w:t>
      </w:r>
      <w:r w:rsidRPr="0054165A">
        <w:t xml:space="preserve"> </w:t>
      </w:r>
      <w:r w:rsidRPr="008F0B5B">
        <w:t xml:space="preserve">it </w:t>
      </w:r>
      <w:r w:rsidRPr="00877C98">
        <w:rPr>
          <w:rStyle w:val="Emphasis"/>
          <w:highlight w:val="yellow"/>
        </w:rPr>
        <w:t>is based on the logic of the market</w:t>
      </w:r>
      <w:r w:rsidRPr="001974ED">
        <w:t>.</w:t>
      </w:r>
      <w:r w:rsidRPr="00877C98">
        <w:t xml:space="preserve"> While it remains the essential task of a government to provide</w:t>
      </w:r>
      <w:r w:rsidRPr="001352D3">
        <w:rPr>
          <w:rStyle w:val="TitleChar"/>
        </w:rPr>
        <w:t xml:space="preserve"> </w:t>
      </w:r>
      <w:r w:rsidRPr="00212173">
        <w:rPr>
          <w:rStyle w:val="StyleUnderline"/>
        </w:rPr>
        <w:t>the security of society</w:t>
      </w:r>
      <w:r w:rsidRPr="00877C98">
        <w:t xml:space="preserve">, it </w:t>
      </w:r>
      <w:r w:rsidRPr="00212173">
        <w:rPr>
          <w:rStyle w:val="StyleUnderline"/>
        </w:rPr>
        <w:t>has</w:t>
      </w:r>
      <w:r w:rsidRPr="00877C98">
        <w:t xml:space="preserve"> simultaneously </w:t>
      </w:r>
      <w:r w:rsidRPr="00212173">
        <w:rPr>
          <w:rStyle w:val="StyleUnderline"/>
        </w:rPr>
        <w:t>become impossible for any government to achieve</w:t>
      </w:r>
      <w:r w:rsidRPr="00877C98">
        <w:t xml:space="preserve"> this </w:t>
      </w:r>
      <w:r w:rsidRPr="00212173">
        <w:rPr>
          <w:rStyle w:val="StyleUnderline"/>
        </w:rPr>
        <w:t>by itself</w:t>
      </w:r>
      <w:r w:rsidRPr="00877C98">
        <w:t xml:space="preserve">. </w:t>
      </w:r>
      <w:r w:rsidRPr="00212173">
        <w:rPr>
          <w:rStyle w:val="StyleUnderline"/>
        </w:rPr>
        <w:t>What is at stake is not the</w:t>
      </w:r>
      <w:r w:rsidRPr="00877C98">
        <w:t xml:space="preserve"> body of the </w:t>
      </w:r>
      <w:r w:rsidRPr="00212173">
        <w:rPr>
          <w:rStyle w:val="StyleUnderline"/>
        </w:rPr>
        <w:t>state</w:t>
      </w:r>
      <w:r w:rsidRPr="00877C98">
        <w:t xml:space="preserve"> or its borders, ‘‘</w:t>
      </w:r>
      <w:r w:rsidRPr="00212173">
        <w:rPr>
          <w:rStyle w:val="StyleUnderline"/>
        </w:rPr>
        <w:t>but the</w:t>
      </w:r>
      <w:r w:rsidRPr="00877C98">
        <w:t xml:space="preserve"> conjoined body of public and </w:t>
      </w:r>
      <w:r w:rsidRPr="00212173">
        <w:rPr>
          <w:rStyle w:val="StyleUnderline"/>
        </w:rPr>
        <w:t>private-sector networks’’</w:t>
      </w:r>
      <w:r w:rsidRPr="00877C98">
        <w:t xml:space="preserve"> (Der </w:t>
      </w:r>
      <w:proofErr w:type="spellStart"/>
      <w:r w:rsidRPr="00877C98">
        <w:t>Derian</w:t>
      </w:r>
      <w:proofErr w:type="spellEnd"/>
      <w:r w:rsidRPr="00877C98">
        <w:t xml:space="preserve"> and Finkelstein 2008: 102). Therefore, </w:t>
      </w:r>
      <w:r w:rsidRPr="00212173">
        <w:rPr>
          <w:rStyle w:val="StyleUnderline"/>
        </w:rPr>
        <w:t>the private sector becomes instrumental</w:t>
      </w:r>
      <w:r w:rsidRPr="00877C98">
        <w:t xml:space="preserve"> in not only helping with the act of ‘‘identification’’ of critical objects, but also more directly in assuring the health of networks and the services provided by them. </w:t>
      </w:r>
    </w:p>
    <w:p w:rsidR="00F5243E" w:rsidRPr="00877C98" w:rsidRDefault="00F5243E" w:rsidP="00F5243E">
      <w:r w:rsidRPr="00877C98">
        <w:t xml:space="preserve">Whereas </w:t>
      </w:r>
      <w:r w:rsidRPr="00483F32">
        <w:rPr>
          <w:rStyle w:val="StyleUnderline"/>
        </w:rPr>
        <w:t>the methodology employed</w:t>
      </w:r>
      <w:r w:rsidRPr="00877C98">
        <w:t xml:space="preserve"> to identify critical assets </w:t>
      </w:r>
      <w:r w:rsidRPr="00483F32">
        <w:rPr>
          <w:rStyle w:val="Emphasis"/>
        </w:rPr>
        <w:t>is very similar</w:t>
      </w:r>
      <w:r w:rsidRPr="00483F32">
        <w:t xml:space="preserve"> </w:t>
      </w:r>
      <w:r w:rsidRPr="00483F32">
        <w:rPr>
          <w:rStyle w:val="StyleUnderline"/>
        </w:rPr>
        <w:t>in both the public and private sector</w:t>
      </w:r>
      <w:r w:rsidRPr="00877C98">
        <w:t xml:space="preserve">, </w:t>
      </w:r>
      <w:r w:rsidRPr="00483F32">
        <w:rPr>
          <w:rStyle w:val="Emphasis"/>
        </w:rPr>
        <w:t>the commonalities end when it comes to the protection goals</w:t>
      </w:r>
      <w:r w:rsidRPr="00877C98">
        <w:t>. From the public sector’s perspective, criticality is linked to the loss of one or more broad national functions. That set of functions—or protection principles—has expanded over time, beginning with national defense and economic security, to include public health and safety, and then national morale (</w:t>
      </w:r>
      <w:proofErr w:type="spellStart"/>
      <w:r w:rsidRPr="00877C98">
        <w:t>Kristensen</w:t>
      </w:r>
      <w:proofErr w:type="spellEnd"/>
      <w:r w:rsidRPr="00877C98">
        <w:t xml:space="preserve"> 2008). Through definition of these national functions along the lines of general well- being of a nation and its citizens, the link between critical infrastructure protection and national security is forged. </w:t>
      </w:r>
      <w:r w:rsidRPr="00212173">
        <w:rPr>
          <w:rStyle w:val="StyleUnderline"/>
        </w:rPr>
        <w:t>For the state, the goal of protection is the collective well-being represented as a way of liberal life</w:t>
      </w:r>
      <w:r w:rsidRPr="00877C98">
        <w:t xml:space="preserve"> (Anderson 2010)—but, by implication, </w:t>
      </w:r>
      <w:r w:rsidRPr="00212173">
        <w:rPr>
          <w:rStyle w:val="StyleUnderline"/>
        </w:rPr>
        <w:t xml:space="preserve">also the continued function of the state. </w:t>
      </w:r>
      <w:r w:rsidRPr="00877C98">
        <w:t xml:space="preserve">The relationship between state and infrastructure emerges as an alternative to the image of Abraham </w:t>
      </w:r>
      <w:proofErr w:type="spellStart"/>
      <w:r w:rsidRPr="00877C98">
        <w:t>Bosse’s</w:t>
      </w:r>
      <w:proofErr w:type="spellEnd"/>
      <w:r w:rsidRPr="00877C98">
        <w:t xml:space="preserve"> Leviathan on the frontispiece of Hobbes famous book: Instead of being made up of its citizens, the state is regarded as consisting of the things inside its territory that make life there ‘good’; assets that are not directly identified with its citizens, but material assets that give substance (and significance) to the state through being its foundation (Dunn </w:t>
      </w:r>
      <w:proofErr w:type="spellStart"/>
      <w:r w:rsidRPr="00877C98">
        <w:t>Cavelty</w:t>
      </w:r>
      <w:proofErr w:type="spellEnd"/>
      <w:r w:rsidRPr="00877C98">
        <w:t xml:space="preserve"> and </w:t>
      </w:r>
      <w:proofErr w:type="spellStart"/>
      <w:r w:rsidRPr="00877C98">
        <w:t>Kristensen</w:t>
      </w:r>
      <w:proofErr w:type="spellEnd"/>
      <w:r w:rsidRPr="00877C98">
        <w:t xml:space="preserve"> 2008). </w:t>
      </w:r>
    </w:p>
    <w:p w:rsidR="00F5243E" w:rsidRPr="00877C98" w:rsidRDefault="00F5243E" w:rsidP="00F5243E">
      <w:r w:rsidRPr="00212173">
        <w:rPr>
          <w:rStyle w:val="StyleUnderline"/>
        </w:rPr>
        <w:t>For the private sector, the reference point varies depending on the business model</w:t>
      </w:r>
      <w:r w:rsidRPr="00877C98">
        <w:t xml:space="preserve">; in the abstract, however, </w:t>
      </w:r>
      <w:r w:rsidRPr="001352D3">
        <w:rPr>
          <w:rStyle w:val="Emphasis"/>
        </w:rPr>
        <w:t>it is their</w:t>
      </w:r>
      <w:r w:rsidRPr="00877C98">
        <w:t xml:space="preserve"> functioning, or ‘</w:t>
      </w:r>
      <w:r w:rsidRPr="00877C98">
        <w:rPr>
          <w:rStyle w:val="Emphasis"/>
          <w:highlight w:val="yellow"/>
        </w:rPr>
        <w:t>business continuity</w:t>
      </w:r>
      <w:r w:rsidRPr="001473B5">
        <w:t>’</w:t>
      </w:r>
      <w:r w:rsidRPr="00877C98">
        <w:t xml:space="preserve">, </w:t>
      </w:r>
      <w:r w:rsidRPr="001352D3">
        <w:rPr>
          <w:rStyle w:val="Emphasis"/>
        </w:rPr>
        <w:t xml:space="preserve">that </w:t>
      </w:r>
      <w:r w:rsidRPr="00877C98">
        <w:rPr>
          <w:rStyle w:val="Emphasis"/>
          <w:highlight w:val="yellow"/>
        </w:rPr>
        <w:t>is the ultimate protection goal</w:t>
      </w:r>
      <w:r w:rsidRPr="00877C98">
        <w:t xml:space="preserve">. </w:t>
      </w:r>
      <w:r w:rsidRPr="00212173">
        <w:rPr>
          <w:rStyle w:val="StyleUnderline"/>
        </w:rPr>
        <w:t>The reference object for companies</w:t>
      </w:r>
      <w:r w:rsidRPr="00877C98">
        <w:t xml:space="preserve">, therefore, </w:t>
      </w:r>
      <w:r w:rsidRPr="00212173">
        <w:rPr>
          <w:rStyle w:val="StyleUnderline"/>
        </w:rPr>
        <w:t>is themselves</w:t>
      </w:r>
      <w:r w:rsidRPr="00877C98">
        <w:t xml:space="preserve">. </w:t>
      </w:r>
      <w:r w:rsidRPr="00212173">
        <w:rPr>
          <w:rStyle w:val="StyleUnderline"/>
        </w:rPr>
        <w:t>Crucial for the continued performance and effectiveness of many of today’s companies that operate as traders of information/knowledge with the help of information/knowledge networks, is protection against loss of information and routine preservation of knowledge.</w:t>
      </w:r>
      <w:r w:rsidRPr="00877C98">
        <w:t xml:space="preserve"> These techniques </w:t>
      </w:r>
      <w:r w:rsidRPr="00212173">
        <w:rPr>
          <w:rStyle w:val="StyleUnderline"/>
        </w:rPr>
        <w:t>sever the human mind/body</w:t>
      </w:r>
      <w:r w:rsidRPr="00877C98">
        <w:t xml:space="preserve"> as ‘‘’incubator’ of this knowledge’’ from the </w:t>
      </w:r>
      <w:r w:rsidRPr="00483F32">
        <w:rPr>
          <w:rStyle w:val="StyleUnderline"/>
        </w:rPr>
        <w:t>knowledge itself</w:t>
      </w:r>
      <w:r w:rsidRPr="00877C98">
        <w:t xml:space="preserve"> (Der </w:t>
      </w:r>
      <w:proofErr w:type="spellStart"/>
      <w:r w:rsidRPr="00877C98">
        <w:t>Derian</w:t>
      </w:r>
      <w:proofErr w:type="spellEnd"/>
      <w:r w:rsidRPr="00877C98">
        <w:t xml:space="preserve"> and Finkelstein 2008: 102), which </w:t>
      </w:r>
      <w:r w:rsidRPr="00483F32">
        <w:rPr>
          <w:rStyle w:val="StyleUnderline"/>
        </w:rPr>
        <w:t>is given autonomous value over that which becomes replaceable</w:t>
      </w:r>
      <w:r w:rsidRPr="00877C98">
        <w:t xml:space="preserve"> as a result of these practices. In this view, </w:t>
      </w:r>
      <w:r w:rsidRPr="00877C98">
        <w:rPr>
          <w:rStyle w:val="Emphasis"/>
          <w:highlight w:val="yellow"/>
        </w:rPr>
        <w:t>humans become reduced to nodes in the network</w:t>
      </w:r>
      <w:r w:rsidRPr="00877C98">
        <w:rPr>
          <w:highlight w:val="yellow"/>
        </w:rPr>
        <w:t xml:space="preserve">, </w:t>
      </w:r>
      <w:r w:rsidRPr="00877C98">
        <w:rPr>
          <w:rStyle w:val="Emphasis"/>
          <w:highlight w:val="yellow"/>
        </w:rPr>
        <w:t>needed to ensure the wealth and health of the networks, but not their own health</w:t>
      </w:r>
      <w:r w:rsidRPr="00877C98">
        <w:t xml:space="preserve">. </w:t>
      </w:r>
    </w:p>
    <w:p w:rsidR="00F5243E" w:rsidRPr="00877C98" w:rsidRDefault="00F5243E" w:rsidP="00F5243E">
      <w:r w:rsidRPr="00877C98">
        <w:t xml:space="preserve">National Security versus Human Security in Cyberspace </w:t>
      </w:r>
    </w:p>
    <w:p w:rsidR="00F5243E" w:rsidRPr="00877C98" w:rsidRDefault="00F5243E" w:rsidP="00F5243E">
      <w:r w:rsidRPr="00877C98">
        <w:t xml:space="preserve">In cyber-security as currently understood and </w:t>
      </w:r>
      <w:proofErr w:type="spellStart"/>
      <w:r w:rsidRPr="00877C98">
        <w:t>practised</w:t>
      </w:r>
      <w:proofErr w:type="spellEnd"/>
      <w:r w:rsidRPr="00877C98">
        <w:t xml:space="preserve">, </w:t>
      </w:r>
      <w:r w:rsidRPr="00212173">
        <w:rPr>
          <w:rStyle w:val="StyleUnderline"/>
        </w:rPr>
        <w:t>human beings are seen as victims</w:t>
      </w:r>
      <w:r w:rsidRPr="00877C98">
        <w:t>, as weakest link in the system, as direct threat—</w:t>
      </w:r>
      <w:r w:rsidRPr="00212173">
        <w:rPr>
          <w:rStyle w:val="StyleUnderline"/>
        </w:rPr>
        <w:t>but not</w:t>
      </w:r>
      <w:r w:rsidRPr="00877C98">
        <w:t xml:space="preserve"> (or only very indirectly) </w:t>
      </w:r>
      <w:r w:rsidRPr="00212173">
        <w:rPr>
          <w:rStyle w:val="StyleUnderline"/>
        </w:rPr>
        <w:t>as beneficiaries of the type of security that states (and companies) want</w:t>
      </w:r>
      <w:r w:rsidRPr="00877C98">
        <w:t xml:space="preserve">. On the one hand, </w:t>
      </w:r>
      <w:r w:rsidRPr="00877C98">
        <w:rPr>
          <w:rStyle w:val="StyleUnderline"/>
          <w:highlight w:val="yellow"/>
        </w:rPr>
        <w:t>the neglect of the human element</w:t>
      </w:r>
      <w:r w:rsidRPr="00877C98">
        <w:rPr>
          <w:highlight w:val="yellow"/>
        </w:rPr>
        <w:t xml:space="preserve"> </w:t>
      </w:r>
      <w:r w:rsidRPr="00877C98">
        <w:rPr>
          <w:rStyle w:val="Emphasis"/>
          <w:highlight w:val="yellow"/>
        </w:rPr>
        <w:t>is a direct consequence</w:t>
      </w:r>
      <w:r w:rsidRPr="00877C98">
        <w:rPr>
          <w:highlight w:val="yellow"/>
        </w:rPr>
        <w:t xml:space="preserve"> </w:t>
      </w:r>
      <w:r w:rsidRPr="00877C98">
        <w:rPr>
          <w:rStyle w:val="StyleUnderline"/>
          <w:highlight w:val="yellow"/>
        </w:rPr>
        <w:t>of</w:t>
      </w:r>
      <w:r w:rsidRPr="00877C98">
        <w:t xml:space="preserve"> a </w:t>
      </w:r>
      <w:r w:rsidRPr="00877C98">
        <w:rPr>
          <w:rStyle w:val="StyleUnderline"/>
          <w:highlight w:val="yellow"/>
        </w:rPr>
        <w:t>focus on technical systems</w:t>
      </w:r>
      <w:r w:rsidRPr="00877C98">
        <w:t xml:space="preserve"> as targets and technology-based countermeasures </w:t>
      </w:r>
      <w:r w:rsidRPr="00483F32">
        <w:rPr>
          <w:rStyle w:val="StyleUnderline"/>
        </w:rPr>
        <w:t>in cyber-security</w:t>
      </w:r>
      <w:r w:rsidRPr="00877C98">
        <w:t xml:space="preserve">. On the other hand, the lack of consideration for ‘‘the human’’ in this field also seems to be an effect of the issue that human security scholarship has already tackled decades ago: that </w:t>
      </w:r>
      <w:r w:rsidRPr="00483F32">
        <w:rPr>
          <w:rStyle w:val="StyleUnderline"/>
        </w:rPr>
        <w:t>too much focus on the state and national security</w:t>
      </w:r>
      <w:r w:rsidRPr="00877C98">
        <w:t xml:space="preserve"> tends to </w:t>
      </w:r>
      <w:r w:rsidRPr="00877C98">
        <w:rPr>
          <w:rStyle w:val="Emphasis"/>
          <w:highlight w:val="yellow"/>
        </w:rPr>
        <w:t>crowd out consideration for the individual citizen</w:t>
      </w:r>
      <w:r w:rsidRPr="00877C98">
        <w:t>, with often detrimental effects for security overall (cf. Burgess and Owen 2004). I look at both aspects and their consequences for security below and then turn to the clash between this type of security and human security.</w:t>
      </w:r>
    </w:p>
    <w:p w:rsidR="00F5243E" w:rsidRPr="00877C98" w:rsidRDefault="00F5243E" w:rsidP="00F5243E">
      <w:r w:rsidRPr="00877C98">
        <w:t xml:space="preserve">Technical Systems, Political Consequences </w:t>
      </w:r>
    </w:p>
    <w:p w:rsidR="00F5243E" w:rsidRPr="00877C98" w:rsidRDefault="00F5243E" w:rsidP="00F5243E">
      <w:r w:rsidRPr="00877C98">
        <w:t>A focus on technical objects is not a bad thing per-se. In fact, the type of security that emerges directly from the wish to ensure cyber-security is one that seemingly dodges problematic issues normally associated with security, at least in the first instance. Ultimately, we are looking at the practice of protecting inanimate things; the regulation of machines and their performance. Computers, servers, and the computer-powered infrastructures are non-human objects, which are someone’s legitimate property and have a certain (usually undisputed) value for societies. Cyber-security measures thus imagined have little to no bearing on citizens’ lives directly. Most importantly, there are no concerns about freedom/security trade-offs, and no civil liberty issues (</w:t>
      </w:r>
      <w:proofErr w:type="spellStart"/>
      <w:r w:rsidRPr="00877C98">
        <w:t>Buzan</w:t>
      </w:r>
      <w:proofErr w:type="spellEnd"/>
      <w:r w:rsidRPr="00877C98">
        <w:t xml:space="preserve"> et al. 1998). This security does not depend upon the invocation of a state of emergency, but is ‘clean’ and ultimately, ‘good’, since everybody seems to benefit from an interruption-free performance of vital systems. </w:t>
      </w:r>
    </w:p>
    <w:p w:rsidR="00F5243E" w:rsidRPr="00877C98" w:rsidRDefault="00F5243E" w:rsidP="00F5243E">
      <w:r w:rsidRPr="00877C98">
        <w:t xml:space="preserve">However, this view is inevitably problematized, because these machines cannot be isolated from human life. The image of modern complex critical infrastructures is one in which it becomes futile to try and separate the human from the technological. Technology is not simply a tool that makes life livable: rather, </w:t>
      </w:r>
      <w:r w:rsidRPr="00483F32">
        <w:rPr>
          <w:rStyle w:val="StyleUnderline"/>
        </w:rPr>
        <w:t>technologies become constitutive of novel forms of</w:t>
      </w:r>
      <w:r w:rsidRPr="00877C98">
        <w:t xml:space="preserve"> ‘a </w:t>
      </w:r>
      <w:r w:rsidRPr="00483F32">
        <w:rPr>
          <w:rStyle w:val="StyleUnderline"/>
        </w:rPr>
        <w:t>complex subjectivity’</w:t>
      </w:r>
      <w:r w:rsidRPr="00877C98">
        <w:t xml:space="preserve">, which is characterized </w:t>
      </w:r>
      <w:r w:rsidRPr="00483F32">
        <w:rPr>
          <w:rStyle w:val="StyleUnderline"/>
        </w:rPr>
        <w:t>by an</w:t>
      </w:r>
      <w:r w:rsidRPr="00877C98">
        <w:t xml:space="preserve"> inse</w:t>
      </w:r>
      <w:r w:rsidRPr="00483F32">
        <w:rPr>
          <w:rStyle w:val="Emphasis"/>
        </w:rPr>
        <w:t>parable ensemble of material and human elements</w:t>
      </w:r>
      <w:r w:rsidRPr="00877C98">
        <w:t xml:space="preserve"> (Coward 2009: 414). Therefore, </w:t>
      </w:r>
      <w:r w:rsidRPr="00877C98">
        <w:rPr>
          <w:rStyle w:val="StyleUnderline"/>
          <w:highlight w:val="yellow"/>
        </w:rPr>
        <w:t>even if technologies may appear to regulate objectively</w:t>
      </w:r>
      <w:r w:rsidRPr="00212173">
        <w:rPr>
          <w:rStyle w:val="StyleUnderline"/>
        </w:rPr>
        <w:t xml:space="preserve"> and apolitically</w:t>
      </w:r>
      <w:r w:rsidRPr="00483F32">
        <w:t xml:space="preserve">, </w:t>
      </w:r>
      <w:r w:rsidRPr="00877C98">
        <w:rPr>
          <w:rStyle w:val="Emphasis"/>
          <w:highlight w:val="yellow"/>
        </w:rPr>
        <w:t>there is always a connection</w:t>
      </w:r>
      <w:r w:rsidRPr="00212173">
        <w:t xml:space="preserve"> </w:t>
      </w:r>
      <w:r w:rsidRPr="00212173">
        <w:rPr>
          <w:rStyle w:val="StyleUnderline"/>
        </w:rPr>
        <w:t>to a place, to a space, to a space of protection</w:t>
      </w:r>
      <w:r w:rsidRPr="00483F32">
        <w:t xml:space="preserve">, </w:t>
      </w:r>
      <w:r w:rsidRPr="00877C98">
        <w:rPr>
          <w:rStyle w:val="Emphasis"/>
          <w:highlight w:val="yellow"/>
        </w:rPr>
        <w:t>to values</w:t>
      </w:r>
      <w:r w:rsidRPr="00483F32">
        <w:t xml:space="preserve">, </w:t>
      </w:r>
      <w:r w:rsidRPr="00212173">
        <w:rPr>
          <w:rStyle w:val="StyleUnderline"/>
        </w:rPr>
        <w:t xml:space="preserve">to life. </w:t>
      </w:r>
      <w:r w:rsidRPr="00877C98">
        <w:t xml:space="preserve">An even closer look at </w:t>
      </w:r>
      <w:r w:rsidRPr="00212173">
        <w:rPr>
          <w:rStyle w:val="StyleUnderline"/>
        </w:rPr>
        <w:t>the seemingly apolitical management of</w:t>
      </w:r>
      <w:r w:rsidRPr="00877C98">
        <w:t xml:space="preserve"> a technical issue with </w:t>
      </w:r>
      <w:r w:rsidRPr="00212173">
        <w:rPr>
          <w:rStyle w:val="StyleUnderline"/>
        </w:rPr>
        <w:t>technical means reveals a deeply political nature,</w:t>
      </w:r>
      <w:r w:rsidRPr="00877C98">
        <w:t xml:space="preserve"> because the selection of referent objects as described above always entails a larger argument </w:t>
      </w:r>
      <w:r w:rsidRPr="00212173">
        <w:rPr>
          <w:rStyle w:val="StyleUnderline"/>
        </w:rPr>
        <w:t>about protection: Endangered entities are judged to have legitimate claims to protection (while others do not).</w:t>
      </w:r>
      <w:r w:rsidRPr="00877C98">
        <w:t xml:space="preserve"> In other words, </w:t>
      </w:r>
      <w:r w:rsidRPr="00877C98">
        <w:rPr>
          <w:rStyle w:val="StyleUnderline"/>
          <w:highlight w:val="yellow"/>
        </w:rPr>
        <w:t>this type of security will only provide relief to a valued referent object</w:t>
      </w:r>
      <w:r w:rsidRPr="00877C98">
        <w:t>—not necessarily ‘‘the citizen’’ or humans more generally.</w:t>
      </w:r>
    </w:p>
    <w:p w:rsidR="00F5243E" w:rsidRPr="00877C98" w:rsidRDefault="00F5243E" w:rsidP="00F5243E">
      <w:r w:rsidRPr="00212173">
        <w:rPr>
          <w:rStyle w:val="StyleUnderline"/>
        </w:rPr>
        <w:t>In cyber-security</w:t>
      </w:r>
      <w:r w:rsidRPr="00877C98">
        <w:t xml:space="preserve">, as argued above, </w:t>
      </w:r>
      <w:r w:rsidRPr="00877C98">
        <w:rPr>
          <w:rStyle w:val="Emphasis"/>
          <w:highlight w:val="yellow"/>
        </w:rPr>
        <w:t>economic imperatives like profit maximization are decisive</w:t>
      </w:r>
      <w:r w:rsidRPr="0061014D">
        <w:t>.</w:t>
      </w:r>
      <w:r w:rsidRPr="00877C98">
        <w:t xml:space="preserve"> </w:t>
      </w:r>
      <w:r w:rsidRPr="00212173">
        <w:rPr>
          <w:rStyle w:val="StyleUnderline"/>
        </w:rPr>
        <w:t>It is not a given</w:t>
      </w:r>
      <w:r w:rsidRPr="00877C98">
        <w:t xml:space="preserve">, then, </w:t>
      </w:r>
      <w:r w:rsidRPr="00212173">
        <w:rPr>
          <w:rStyle w:val="StyleUnderline"/>
        </w:rPr>
        <w:t>that cyber-security is a truly public good</w:t>
      </w:r>
      <w:r w:rsidRPr="00877C98">
        <w:t xml:space="preserve">, understood as security for all. </w:t>
      </w:r>
      <w:r w:rsidRPr="00212173">
        <w:rPr>
          <w:rStyle w:val="StyleUnderline"/>
        </w:rPr>
        <w:t xml:space="preserve">Quite the opposite: </w:t>
      </w:r>
      <w:r w:rsidRPr="00877C98">
        <w:rPr>
          <w:rStyle w:val="StyleUnderline"/>
          <w:highlight w:val="yellow"/>
        </w:rPr>
        <w:t>the type of security that emerges mainly benefits a few</w:t>
      </w:r>
      <w:r w:rsidRPr="00212173">
        <w:rPr>
          <w:rStyle w:val="StyleUnderline"/>
        </w:rPr>
        <w:t xml:space="preserve"> and already powerful entities and has</w:t>
      </w:r>
      <w:r w:rsidRPr="001352D3">
        <w:rPr>
          <w:rStyle w:val="TitleChar"/>
        </w:rPr>
        <w:t xml:space="preserve"> </w:t>
      </w:r>
      <w:r w:rsidRPr="00877C98">
        <w:t>no or even</w:t>
      </w:r>
      <w:r w:rsidRPr="001352D3">
        <w:rPr>
          <w:rStyle w:val="TitleChar"/>
        </w:rPr>
        <w:t xml:space="preserve"> </w:t>
      </w:r>
      <w:r w:rsidRPr="00212173">
        <w:rPr>
          <w:rStyle w:val="StyleUnderline"/>
        </w:rPr>
        <w:t>negative effects for the rest. The</w:t>
      </w:r>
      <w:r w:rsidRPr="00877C98">
        <w:t xml:space="preserve"> type of </w:t>
      </w:r>
      <w:r w:rsidRPr="00877C98">
        <w:rPr>
          <w:rStyle w:val="StyleUnderline"/>
          <w:highlight w:val="yellow"/>
        </w:rPr>
        <w:t>referent object to be protected</w:t>
      </w:r>
      <w:r w:rsidRPr="00877C98">
        <w:t xml:space="preserve"> and by implication, the type of life to be saved</w:t>
      </w:r>
      <w:r w:rsidRPr="00212173">
        <w:rPr>
          <w:rStyle w:val="StyleUnderline"/>
        </w:rPr>
        <w:t xml:space="preserve">, is represented by the uninterrupted flow of information </w:t>
      </w:r>
      <w:r w:rsidRPr="00877C98">
        <w:rPr>
          <w:rStyle w:val="StyleUnderline"/>
          <w:highlight w:val="yellow"/>
        </w:rPr>
        <w:t xml:space="preserve">linked to the </w:t>
      </w:r>
      <w:r w:rsidRPr="00877C98">
        <w:rPr>
          <w:rStyle w:val="Emphasis"/>
          <w:highlight w:val="yellow"/>
        </w:rPr>
        <w:t>accumulation of capital and economic growth</w:t>
      </w:r>
      <w:r w:rsidRPr="0054165A">
        <w:t xml:space="preserve"> </w:t>
      </w:r>
      <w:r w:rsidRPr="00877C98">
        <w:t>(</w:t>
      </w:r>
      <w:proofErr w:type="spellStart"/>
      <w:r w:rsidRPr="00877C98">
        <w:t>Swyngedouw</w:t>
      </w:r>
      <w:proofErr w:type="spellEnd"/>
      <w:r w:rsidRPr="00877C98">
        <w:t xml:space="preserve"> 2007), which in turn is linked to national security</w:t>
      </w:r>
      <w:r w:rsidRPr="0061014D">
        <w:t xml:space="preserve">. </w:t>
      </w:r>
      <w:r w:rsidRPr="00212173">
        <w:rPr>
          <w:rStyle w:val="StyleUnderline"/>
        </w:rPr>
        <w:t xml:space="preserve">This is at the heart of the cyber-security dilemma, in which the dominant form of security is making large parts of the population arguably less secure. </w:t>
      </w:r>
      <w:r w:rsidRPr="00877C98">
        <w:t>Various security needs are not aligned; and while they do not always have to be, more awareness of the clash between them is needed.</w:t>
      </w:r>
    </w:p>
    <w:p w:rsidR="00F5243E" w:rsidRPr="00894FC7" w:rsidRDefault="00F5243E" w:rsidP="00F5243E"/>
    <w:p w:rsidR="00F5243E" w:rsidRPr="00AF6CA9" w:rsidRDefault="00F5243E" w:rsidP="00FD070C"/>
    <w:p w:rsidR="00640B42" w:rsidRDefault="00163EBB" w:rsidP="00640B42">
      <w:pPr>
        <w:pStyle w:val="Heading2"/>
      </w:pPr>
      <w:r>
        <w:t xml:space="preserve">Cybersecurity Sanctions </w:t>
      </w:r>
      <w:r w:rsidR="00640B42">
        <w:t>CP</w:t>
      </w:r>
    </w:p>
    <w:p w:rsidR="00A70482" w:rsidRDefault="00A70482" w:rsidP="00163EBB">
      <w:pPr>
        <w:pStyle w:val="Heading3"/>
      </w:pPr>
      <w:r>
        <w:t>Notes</w:t>
      </w:r>
    </w:p>
    <w:p w:rsidR="00163EBB" w:rsidRPr="00163EBB" w:rsidRDefault="00163EBB" w:rsidP="00163EBB"/>
    <w:p w:rsidR="00A70482" w:rsidRDefault="00A70482" w:rsidP="00A70482">
      <w:r>
        <w:t xml:space="preserve">The counterplan solves the cybersecurity advantage by implementing sanctions on </w:t>
      </w:r>
      <w:r w:rsidR="00163EBB">
        <w:t>Chinese cybercriminals</w:t>
      </w:r>
      <w:r>
        <w:t>.</w:t>
      </w:r>
    </w:p>
    <w:p w:rsidR="00163EBB" w:rsidRPr="00A70482" w:rsidRDefault="00163EBB" w:rsidP="00A70482"/>
    <w:p w:rsidR="00640B42" w:rsidRDefault="00640B42" w:rsidP="00640B42">
      <w:pPr>
        <w:pStyle w:val="Heading3"/>
      </w:pPr>
      <w:r>
        <w:t>1NC —</w:t>
      </w:r>
      <w:r w:rsidR="00163EBB">
        <w:t xml:space="preserve"> Cyber Sanctions </w:t>
      </w:r>
      <w:r>
        <w:t>CP</w:t>
      </w:r>
    </w:p>
    <w:p w:rsidR="00C306CC" w:rsidRDefault="00B8613F" w:rsidP="00640B42">
      <w:pPr>
        <w:pStyle w:val="Heading4"/>
      </w:pPr>
      <w:r>
        <w:t>[THE FIRST/NEXT OFF-CASE POSITION IS THE CYBER SANCTIONS COUNTERPLAN]</w:t>
      </w:r>
    </w:p>
    <w:p w:rsidR="00B8613F" w:rsidRPr="00B8613F" w:rsidRDefault="00B8613F" w:rsidP="00B8613F"/>
    <w:p w:rsidR="00163EBB" w:rsidRDefault="00C306CC" w:rsidP="00163EBB">
      <w:pPr>
        <w:pStyle w:val="Heading4"/>
      </w:pPr>
      <w:r>
        <w:t xml:space="preserve">Text: The United States federal government should implement sanctions on Chinese </w:t>
      </w:r>
      <w:r w:rsidR="00A70482">
        <w:t>cyber criminals, companies, and foreign intelligence operatives that benefit from cybercrime</w:t>
      </w:r>
      <w:r>
        <w:t xml:space="preserve">. </w:t>
      </w:r>
    </w:p>
    <w:p w:rsidR="00B8613F" w:rsidRPr="00B8613F" w:rsidRDefault="00B8613F" w:rsidP="00B8613F"/>
    <w:p w:rsidR="00163EBB" w:rsidRDefault="00163EBB" w:rsidP="00163EBB">
      <w:pPr>
        <w:pStyle w:val="Heading4"/>
      </w:pPr>
      <w:r>
        <w:t xml:space="preserve">Sanctions </w:t>
      </w:r>
      <w:r w:rsidRPr="00171D00">
        <w:rPr>
          <w:u w:val="single"/>
        </w:rPr>
        <w:t>change Chinese cyber actions</w:t>
      </w:r>
      <w:r>
        <w:t xml:space="preserve"> — </w:t>
      </w:r>
      <w:r w:rsidRPr="00171D00">
        <w:rPr>
          <w:u w:val="single"/>
        </w:rPr>
        <w:t>indictments prove</w:t>
      </w:r>
      <w:r>
        <w:t xml:space="preserve">. </w:t>
      </w:r>
    </w:p>
    <w:p w:rsidR="00163EBB" w:rsidRPr="005F757E" w:rsidRDefault="00163EBB" w:rsidP="00163EBB">
      <w:proofErr w:type="spellStart"/>
      <w:r w:rsidRPr="005F757E">
        <w:rPr>
          <w:rStyle w:val="Style13ptBold"/>
        </w:rPr>
        <w:t>WaPo</w:t>
      </w:r>
      <w:proofErr w:type="spellEnd"/>
      <w:r w:rsidRPr="005F757E">
        <w:rPr>
          <w:rStyle w:val="Style13ptBold"/>
        </w:rPr>
        <w:t xml:space="preserve"> 15</w:t>
      </w:r>
      <w:r>
        <w:t xml:space="preserve"> — Washington Post, Major US Newspaper, citing, James Lewis, </w:t>
      </w:r>
      <w:proofErr w:type="spellStart"/>
      <w:r>
        <w:t>Cyberpolicy</w:t>
      </w:r>
      <w:proofErr w:type="spellEnd"/>
      <w:r>
        <w:t xml:space="preserve"> Expert at the Center for Strategic and International Studies, and Rob </w:t>
      </w:r>
      <w:proofErr w:type="spellStart"/>
      <w:r>
        <w:t>Knake</w:t>
      </w:r>
      <w:proofErr w:type="spellEnd"/>
      <w:r>
        <w:t xml:space="preserve">, Whitney </w:t>
      </w:r>
      <w:proofErr w:type="spellStart"/>
      <w:r>
        <w:t>Shepardson</w:t>
      </w:r>
      <w:proofErr w:type="spellEnd"/>
      <w:r>
        <w:t xml:space="preserve"> Senior Fellow at the Council on Foreign Relations, 2015 (“China shifts commercial hacking away from military to civilian agency,” Byline</w:t>
      </w:r>
      <w:r w:rsidRPr="00163EBB">
        <w:t xml:space="preserve"> Ellen Nakashima</w:t>
      </w:r>
      <w:r>
        <w:rPr>
          <w:i/>
        </w:rPr>
        <w:t xml:space="preserve">, </w:t>
      </w:r>
      <w:r>
        <w:t>November 30</w:t>
      </w:r>
      <w:r w:rsidRPr="005F757E">
        <w:rPr>
          <w:vertAlign w:val="superscript"/>
        </w:rPr>
        <w:t>th</w:t>
      </w:r>
      <w:r>
        <w:t xml:space="preserve">, Accessible Online at </w:t>
      </w:r>
      <w:hyperlink r:id="rId35" w:history="1">
        <w:r w:rsidRPr="00383BA5">
          <w:rPr>
            <w:rStyle w:val="Hyperlink"/>
          </w:rPr>
          <w:t>https://www.washingtonpost.com/world/national-security/following-us-indictments-chinese-military-scaled-back-hacks-on-american-industry/2015/11/30/fcdb097a-9450-11e5-b5e4-279b4501e8a6_story.html</w:t>
        </w:r>
      </w:hyperlink>
      <w:r>
        <w:t>, Accessed 06-29-2016, MA)</w:t>
      </w:r>
    </w:p>
    <w:p w:rsidR="00163EBB" w:rsidRDefault="00163EBB" w:rsidP="00163EBB">
      <w:r>
        <w:t xml:space="preserve">Then </w:t>
      </w:r>
      <w:r w:rsidRPr="00171D00">
        <w:rPr>
          <w:rStyle w:val="StyleUnderline"/>
          <w:highlight w:val="yellow"/>
        </w:rPr>
        <w:t>in May</w:t>
      </w:r>
      <w:r w:rsidRPr="00171D00">
        <w:rPr>
          <w:rStyle w:val="StyleUnderline"/>
        </w:rPr>
        <w:t xml:space="preserve"> 2014, </w:t>
      </w:r>
      <w:r w:rsidRPr="00171D00">
        <w:rPr>
          <w:rStyle w:val="StyleUnderline"/>
          <w:highlight w:val="yellow"/>
        </w:rPr>
        <w:t>the Justice Department</w:t>
      </w:r>
      <w:r>
        <w:t xml:space="preserve">, following a months-long FBI investigation, </w:t>
      </w:r>
      <w:r w:rsidRPr="00171D00">
        <w:rPr>
          <w:rStyle w:val="StyleUnderline"/>
          <w:highlight w:val="yellow"/>
        </w:rPr>
        <w:t>announced the indictments of five PLA officers</w:t>
      </w:r>
      <w:r w:rsidRPr="00171D00">
        <w:rPr>
          <w:rStyle w:val="StyleUnderline"/>
        </w:rPr>
        <w:t xml:space="preserve"> on economic espionage charges. </w:t>
      </w:r>
      <w:r>
        <w:t xml:space="preserve">One of the accused was a hacker profiled in the </w:t>
      </w:r>
      <w:proofErr w:type="spellStart"/>
      <w:r>
        <w:t>Mandiant</w:t>
      </w:r>
      <w:proofErr w:type="spellEnd"/>
      <w:r>
        <w:t xml:space="preserve"> report — a moon-faced, bespectacled officer named Wang Dong, also known by the online moniker Ugly Gorilla.</w:t>
      </w:r>
    </w:p>
    <w:p w:rsidR="00163EBB" w:rsidRDefault="00163EBB" w:rsidP="00163EBB">
      <w:r>
        <w:t>“</w:t>
      </w:r>
      <w:r w:rsidRPr="00171D00">
        <w:rPr>
          <w:rStyle w:val="StyleUnderline"/>
          <w:highlight w:val="yellow"/>
        </w:rPr>
        <w:t xml:space="preserve">The indictments had an </w:t>
      </w:r>
      <w:r w:rsidRPr="00171D00">
        <w:rPr>
          <w:rStyle w:val="Emphasis"/>
          <w:highlight w:val="yellow"/>
        </w:rPr>
        <w:t>amazing effect in China</w:t>
      </w:r>
      <w:r w:rsidRPr="00171D00">
        <w:rPr>
          <w:rStyle w:val="StyleUnderline"/>
          <w:highlight w:val="yellow"/>
        </w:rPr>
        <w:t>,</w:t>
      </w:r>
      <w:r w:rsidRPr="00171D00">
        <w:rPr>
          <w:rStyle w:val="StyleUnderline"/>
        </w:rPr>
        <w:t xml:space="preserve"> </w:t>
      </w:r>
      <w:r w:rsidRPr="00171D00">
        <w:rPr>
          <w:rStyle w:val="Emphasis"/>
        </w:rPr>
        <w:t>more than we could have hoped for</w:t>
      </w:r>
      <w:r>
        <w:t>,” said James A. Lewis, a cyber-policy expert at the Center for Strategic and International Studies. “</w:t>
      </w:r>
      <w:r w:rsidRPr="00171D00">
        <w:rPr>
          <w:rStyle w:val="StyleUnderline"/>
          <w:highlight w:val="yellow"/>
        </w:rPr>
        <w:t xml:space="preserve">The Chinese </w:t>
      </w:r>
      <w:r w:rsidRPr="00171D00">
        <w:rPr>
          <w:rStyle w:val="Emphasis"/>
          <w:highlight w:val="yellow"/>
        </w:rPr>
        <w:t>hated them</w:t>
      </w:r>
      <w:r w:rsidRPr="00171D00">
        <w:rPr>
          <w:rStyle w:val="StyleUnderline"/>
          <w:highlight w:val="yellow"/>
        </w:rPr>
        <w:t xml:space="preserve">. They </w:t>
      </w:r>
      <w:r w:rsidRPr="00171D00">
        <w:rPr>
          <w:rStyle w:val="Emphasis"/>
          <w:highlight w:val="yellow"/>
        </w:rPr>
        <w:t>complained about them every time there was a meeting</w:t>
      </w:r>
      <w:r w:rsidRPr="00171D00">
        <w:rPr>
          <w:rStyle w:val="StyleUnderline"/>
        </w:rPr>
        <w:t xml:space="preserve">. They said there </w:t>
      </w:r>
      <w:r w:rsidRPr="00171D00">
        <w:rPr>
          <w:rStyle w:val="Emphasis"/>
        </w:rPr>
        <w:t>couldn’t be any progress</w:t>
      </w:r>
      <w:r w:rsidRPr="00171D00">
        <w:rPr>
          <w:rStyle w:val="StyleUnderline"/>
        </w:rPr>
        <w:t xml:space="preserve"> [in cyber-talks, which the Chinese pulled out of] until the indictments were withdrawn and we promised not to do them again</w:t>
      </w:r>
      <w:r>
        <w:t>.”</w:t>
      </w:r>
    </w:p>
    <w:p w:rsidR="00163EBB" w:rsidRDefault="00163EBB" w:rsidP="00163EBB">
      <w:r w:rsidRPr="00171D00">
        <w:rPr>
          <w:rStyle w:val="StyleUnderline"/>
          <w:highlight w:val="yellow"/>
        </w:rPr>
        <w:t>In the following months, the Chinese military quietly began dismantling its economic espionage apparatus</w:t>
      </w:r>
      <w:r>
        <w:t xml:space="preserve">, officials said. PLA leaders, with Xi’s approval, reviewed the military’s cyber-activities. </w:t>
      </w:r>
      <w:r w:rsidRPr="00171D00">
        <w:rPr>
          <w:rStyle w:val="StyleUnderline"/>
        </w:rPr>
        <w:t>They cracked down on moonlighters within the PLA who were hacking on the side to sell information to companies</w:t>
      </w:r>
      <w:r>
        <w:t>, and they attempted to halt collection of data that was not central to the national security mission.</w:t>
      </w:r>
    </w:p>
    <w:p w:rsidR="00163EBB" w:rsidRDefault="00163EBB" w:rsidP="00163EBB">
      <w:r w:rsidRPr="00171D00">
        <w:rPr>
          <w:rStyle w:val="StyleUnderline"/>
          <w:highlight w:val="yellow"/>
        </w:rPr>
        <w:t>What the change in PLA activity shows is that “</w:t>
      </w:r>
      <w:r w:rsidRPr="00171D00">
        <w:rPr>
          <w:rStyle w:val="Emphasis"/>
          <w:highlight w:val="yellow"/>
        </w:rPr>
        <w:t>China is not this implacable, immovable object</w:t>
      </w:r>
      <w:r w:rsidRPr="00171D00">
        <w:rPr>
          <w:rStyle w:val="StyleUnderline"/>
          <w:highlight w:val="yellow"/>
        </w:rPr>
        <w:t>,”</w:t>
      </w:r>
      <w:r>
        <w:t xml:space="preserve"> said Rob </w:t>
      </w:r>
      <w:proofErr w:type="spellStart"/>
      <w:r>
        <w:t>Knake</w:t>
      </w:r>
      <w:proofErr w:type="spellEnd"/>
      <w:r>
        <w:t>, a senior fellow at the Council on Foreign Relations and a former White House cyber-official. “</w:t>
      </w:r>
      <w:r w:rsidRPr="00171D00">
        <w:rPr>
          <w:rStyle w:val="StyleUnderline"/>
          <w:highlight w:val="yellow"/>
        </w:rPr>
        <w:t xml:space="preserve">We can in fact </w:t>
      </w:r>
      <w:r w:rsidRPr="00171D00">
        <w:rPr>
          <w:rStyle w:val="Emphasis"/>
          <w:highlight w:val="yellow"/>
        </w:rPr>
        <w:t>alter the behavior of at least portions of the Chinese government</w:t>
      </w:r>
      <w:r>
        <w:t>.”</w:t>
      </w:r>
    </w:p>
    <w:p w:rsidR="00163EBB" w:rsidRDefault="00163EBB" w:rsidP="00163EBB">
      <w:r>
        <w:t xml:space="preserve">In April, </w:t>
      </w:r>
      <w:r w:rsidRPr="00171D00">
        <w:rPr>
          <w:rStyle w:val="StyleUnderline"/>
        </w:rPr>
        <w:t>Obama signed an executive order establishing the power to impose economic sanctions on individuals and entities that take part in or benefit from illicit cyber-activities</w:t>
      </w:r>
      <w:r>
        <w:t xml:space="preserve"> such as commercial espionage.</w:t>
      </w:r>
    </w:p>
    <w:p w:rsidR="00163EBB" w:rsidRPr="00B55AD5" w:rsidRDefault="00163EBB" w:rsidP="00163EBB">
      <w:r>
        <w:t>“</w:t>
      </w:r>
      <w:r w:rsidRPr="00171D00">
        <w:rPr>
          <w:rStyle w:val="StyleUnderline"/>
          <w:highlight w:val="yellow"/>
        </w:rPr>
        <w:t xml:space="preserve">If the indictments had the effect of getting the PLA to scale down, then sanctions likely will have a </w:t>
      </w:r>
      <w:r w:rsidRPr="00171D00">
        <w:rPr>
          <w:rStyle w:val="Emphasis"/>
          <w:highlight w:val="yellow"/>
        </w:rPr>
        <w:t>wider effect on other Chinese state-sponsored groups</w:t>
      </w:r>
      <w:r w:rsidRPr="00171D00">
        <w:t>,</w:t>
      </w:r>
      <w:r>
        <w:t xml:space="preserve">” </w:t>
      </w:r>
      <w:proofErr w:type="spellStart"/>
      <w:r>
        <w:t>Knake</w:t>
      </w:r>
      <w:proofErr w:type="spellEnd"/>
      <w:r>
        <w:t xml:space="preserve"> said.</w:t>
      </w:r>
    </w:p>
    <w:p w:rsidR="00163EBB" w:rsidRPr="00163EBB" w:rsidRDefault="00163EBB" w:rsidP="00163EBB"/>
    <w:p w:rsidR="00163EBB" w:rsidRPr="00640B42" w:rsidRDefault="00163EBB" w:rsidP="00163EBB"/>
    <w:p w:rsidR="00640B42" w:rsidRDefault="00A70482" w:rsidP="00A70482">
      <w:pPr>
        <w:pStyle w:val="Heading3"/>
      </w:pPr>
      <w:r>
        <w:t>2NC/1NR — Overview</w:t>
      </w:r>
    </w:p>
    <w:p w:rsidR="00755EFD" w:rsidRDefault="00755EFD" w:rsidP="00755EFD">
      <w:pPr>
        <w:pStyle w:val="Heading4"/>
      </w:pPr>
      <w:r>
        <w:t xml:space="preserve">The affirmative </w:t>
      </w:r>
      <w:r w:rsidRPr="00755EFD">
        <w:rPr>
          <w:u w:val="single"/>
        </w:rPr>
        <w:t>grants China false legitimacy</w:t>
      </w:r>
      <w:r>
        <w:t xml:space="preserve"> — sanctions are </w:t>
      </w:r>
      <w:r w:rsidRPr="00755EFD">
        <w:rPr>
          <w:u w:val="single"/>
        </w:rPr>
        <w:t>vital</w:t>
      </w:r>
      <w:r>
        <w:t xml:space="preserve">. </w:t>
      </w:r>
    </w:p>
    <w:p w:rsidR="00755EFD" w:rsidRDefault="00755EFD" w:rsidP="00755EFD">
      <w:proofErr w:type="spellStart"/>
      <w:r w:rsidRPr="00C73B03">
        <w:rPr>
          <w:rStyle w:val="Style13ptBold"/>
        </w:rPr>
        <w:t>Inserra</w:t>
      </w:r>
      <w:proofErr w:type="spellEnd"/>
      <w:r w:rsidRPr="00C73B03">
        <w:rPr>
          <w:rStyle w:val="Style13ptBold"/>
        </w:rPr>
        <w:t xml:space="preserve"> 15</w:t>
      </w:r>
      <w:r>
        <w:t xml:space="preserve"> — David </w:t>
      </w:r>
      <w:proofErr w:type="spellStart"/>
      <w:r>
        <w:t>Inserra</w:t>
      </w:r>
      <w:proofErr w:type="spellEnd"/>
      <w:r>
        <w:t xml:space="preserve">, Policy Analyst in Cybersecurity at the Heritage Foundation, 2015 (“4 Highlights </w:t>
      </w:r>
      <w:proofErr w:type="gramStart"/>
      <w:r>
        <w:t>From</w:t>
      </w:r>
      <w:proofErr w:type="gramEnd"/>
      <w:r>
        <w:t xml:space="preserve"> Obama’s Ridiculous Cyber Agreement With China,” </w:t>
      </w:r>
      <w:r>
        <w:rPr>
          <w:i/>
        </w:rPr>
        <w:t xml:space="preserve">The Daily Signal, </w:t>
      </w:r>
      <w:r>
        <w:t>September 29</w:t>
      </w:r>
      <w:r w:rsidRPr="00C73B03">
        <w:rPr>
          <w:vertAlign w:val="superscript"/>
        </w:rPr>
        <w:t>th</w:t>
      </w:r>
      <w:r>
        <w:t>, Accessible Online at</w:t>
      </w:r>
      <w:r>
        <w:rPr>
          <w:i/>
        </w:rPr>
        <w:t xml:space="preserve"> </w:t>
      </w:r>
      <w:hyperlink r:id="rId36" w:history="1">
        <w:r w:rsidRPr="00AF081A">
          <w:rPr>
            <w:rStyle w:val="Hyperlink"/>
          </w:rPr>
          <w:t>http://dailysignal.com/2015/09/29/4-highlights-from-obamas-ridiculous-cyber-agreement-with-china/</w:t>
        </w:r>
      </w:hyperlink>
      <w:r>
        <w:t>, Accessed On 07-01-2016)</w:t>
      </w:r>
    </w:p>
    <w:p w:rsidR="00755EFD" w:rsidRDefault="00755EFD" w:rsidP="00755EFD">
      <w:r>
        <w:t xml:space="preserve">This point doubles down on the flawed ideas expressed earlier in the document. But it also betrays a key assumption present throughout the document: </w:t>
      </w:r>
      <w:proofErr w:type="gramStart"/>
      <w:r>
        <w:t>the</w:t>
      </w:r>
      <w:proofErr w:type="gramEnd"/>
      <w:r>
        <w:t xml:space="preserve"> Chinese are victims and partners in the fight against cyber criminals.</w:t>
      </w:r>
    </w:p>
    <w:p w:rsidR="00755EFD" w:rsidRDefault="00755EFD" w:rsidP="00755EFD">
      <w:r>
        <w:t xml:space="preserve">Regrettably, </w:t>
      </w:r>
      <w:r w:rsidRPr="00755EFD">
        <w:rPr>
          <w:rStyle w:val="StyleUnderline"/>
        </w:rPr>
        <w:t xml:space="preserve">this is a </w:t>
      </w:r>
      <w:r w:rsidRPr="00755EFD">
        <w:rPr>
          <w:rStyle w:val="Emphasis"/>
        </w:rPr>
        <w:t>huge step back</w:t>
      </w:r>
      <w:r w:rsidRPr="00755EFD">
        <w:rPr>
          <w:rStyle w:val="StyleUnderline"/>
        </w:rPr>
        <w:t xml:space="preserve"> to the mindset the Obama administration held years ago. </w:t>
      </w:r>
      <w:r w:rsidRPr="00755EFD">
        <w:rPr>
          <w:rStyle w:val="StyleUnderline"/>
          <w:highlight w:val="yellow"/>
        </w:rPr>
        <w:t xml:space="preserve">China is </w:t>
      </w:r>
      <w:r w:rsidRPr="00755EFD">
        <w:rPr>
          <w:rStyle w:val="Emphasis"/>
          <w:highlight w:val="yellow"/>
        </w:rPr>
        <w:t>not a partner</w:t>
      </w:r>
      <w:r w:rsidRPr="00755EFD">
        <w:rPr>
          <w:rStyle w:val="StyleUnderline"/>
          <w:highlight w:val="yellow"/>
        </w:rPr>
        <w:t xml:space="preserve"> and it is </w:t>
      </w:r>
      <w:r w:rsidRPr="00755EFD">
        <w:rPr>
          <w:rStyle w:val="Emphasis"/>
          <w:highlight w:val="yellow"/>
        </w:rPr>
        <w:t>not a victim</w:t>
      </w:r>
      <w:r w:rsidRPr="00755EFD">
        <w:rPr>
          <w:rStyle w:val="StyleUnderline"/>
          <w:highlight w:val="yellow"/>
        </w:rPr>
        <w:t xml:space="preserve">—it is the </w:t>
      </w:r>
      <w:r w:rsidRPr="00755EFD">
        <w:rPr>
          <w:rStyle w:val="Emphasis"/>
          <w:highlight w:val="yellow"/>
        </w:rPr>
        <w:t>perpetrator</w:t>
      </w:r>
      <w:r w:rsidRPr="00755EFD">
        <w:rPr>
          <w:highlight w:val="yellow"/>
        </w:rPr>
        <w:t>.</w:t>
      </w:r>
    </w:p>
    <w:p w:rsidR="00755EFD" w:rsidRPr="00755EFD" w:rsidRDefault="00755EFD" w:rsidP="00755EFD">
      <w:pPr>
        <w:rPr>
          <w:rStyle w:val="StyleUnderline"/>
        </w:rPr>
      </w:pPr>
      <w:r w:rsidRPr="00755EFD">
        <w:rPr>
          <w:rStyle w:val="StyleUnderline"/>
          <w:highlight w:val="yellow"/>
        </w:rPr>
        <w:t>By granting China moral equivalence</w:t>
      </w:r>
      <w:r w:rsidRPr="00755EFD">
        <w:rPr>
          <w:rStyle w:val="StyleUnderline"/>
        </w:rPr>
        <w:t xml:space="preserve"> with the U.S.</w:t>
      </w:r>
      <w:r>
        <w:t xml:space="preserve">, the </w:t>
      </w:r>
      <w:r w:rsidRPr="00755EFD">
        <w:rPr>
          <w:rStyle w:val="StyleUnderline"/>
          <w:highlight w:val="yellow"/>
        </w:rPr>
        <w:t>Obama</w:t>
      </w:r>
      <w:r>
        <w:t xml:space="preserve"> administration </w:t>
      </w:r>
      <w:r w:rsidRPr="00755EFD">
        <w:rPr>
          <w:rStyle w:val="StyleUnderline"/>
          <w:highlight w:val="yellow"/>
        </w:rPr>
        <w:t xml:space="preserve">has </w:t>
      </w:r>
      <w:r w:rsidRPr="00755EFD">
        <w:rPr>
          <w:rStyle w:val="Emphasis"/>
          <w:highlight w:val="yellow"/>
        </w:rPr>
        <w:t>sacrificed the moral high ground</w:t>
      </w:r>
      <w:r w:rsidRPr="00755EFD">
        <w:rPr>
          <w:rStyle w:val="StyleUnderline"/>
          <w:highlight w:val="yellow"/>
        </w:rPr>
        <w:t xml:space="preserve">, giving the Chinese </w:t>
      </w:r>
      <w:r w:rsidRPr="00755EFD">
        <w:rPr>
          <w:rStyle w:val="Emphasis"/>
          <w:highlight w:val="yellow"/>
        </w:rPr>
        <w:t>exactly what they want</w:t>
      </w:r>
      <w:r w:rsidRPr="00755EFD">
        <w:rPr>
          <w:rStyle w:val="StyleUnderline"/>
          <w:highlight w:val="yellow"/>
        </w:rPr>
        <w:t>—</w:t>
      </w:r>
      <w:r w:rsidRPr="00755EFD">
        <w:rPr>
          <w:rStyle w:val="Emphasis"/>
          <w:highlight w:val="yellow"/>
        </w:rPr>
        <w:t>legitimacy</w:t>
      </w:r>
      <w:r w:rsidRPr="00755EFD">
        <w:rPr>
          <w:rStyle w:val="StyleUnderline"/>
        </w:rPr>
        <w:t xml:space="preserve">. The U.S. government has now </w:t>
      </w:r>
      <w:r w:rsidRPr="00755EFD">
        <w:rPr>
          <w:rStyle w:val="Emphasis"/>
        </w:rPr>
        <w:t>all but adopted the Chinese position and language on cyber policy</w:t>
      </w:r>
      <w:r w:rsidRPr="00755EFD">
        <w:rPr>
          <w:rStyle w:val="StyleUnderline"/>
        </w:rPr>
        <w:t xml:space="preserve">, </w:t>
      </w:r>
      <w:r w:rsidRPr="00755EFD">
        <w:rPr>
          <w:rStyle w:val="Emphasis"/>
        </w:rPr>
        <w:t>surrendering to Chinese demands</w:t>
      </w:r>
      <w:r w:rsidRPr="00755EFD">
        <w:rPr>
          <w:rStyle w:val="StyleUnderline"/>
        </w:rPr>
        <w:t xml:space="preserve"> in exchange for a nice sounding press release. What is worse, this </w:t>
      </w:r>
      <w:r w:rsidRPr="00755EFD">
        <w:rPr>
          <w:rStyle w:val="StyleUnderline"/>
          <w:highlight w:val="yellow"/>
        </w:rPr>
        <w:t xml:space="preserve">agreement will probably </w:t>
      </w:r>
      <w:r w:rsidRPr="00755EFD">
        <w:rPr>
          <w:rStyle w:val="Emphasis"/>
          <w:highlight w:val="yellow"/>
        </w:rPr>
        <w:t>stop the U.S. from implementing any of the cyber sanctions waiting in the wings against China</w:t>
      </w:r>
      <w:r w:rsidRPr="00755EFD">
        <w:rPr>
          <w:rStyle w:val="StyleUnderline"/>
          <w:highlight w:val="yellow"/>
        </w:rPr>
        <w:t>.</w:t>
      </w:r>
    </w:p>
    <w:p w:rsidR="00755EFD" w:rsidRPr="00755EFD" w:rsidRDefault="00755EFD" w:rsidP="00755EFD">
      <w:pPr>
        <w:rPr>
          <w:rStyle w:val="StyleUnderline"/>
        </w:rPr>
      </w:pPr>
      <w:r w:rsidRPr="00755EFD">
        <w:rPr>
          <w:rStyle w:val="StyleUnderline"/>
          <w:highlight w:val="yellow"/>
        </w:rPr>
        <w:t xml:space="preserve">This agreement will </w:t>
      </w:r>
      <w:r w:rsidRPr="00755EFD">
        <w:rPr>
          <w:rStyle w:val="Emphasis"/>
          <w:highlight w:val="yellow"/>
        </w:rPr>
        <w:t>do nothing to keep the U.S. safe in cyberspace</w:t>
      </w:r>
      <w:r w:rsidRPr="00755EFD">
        <w:rPr>
          <w:rStyle w:val="StyleUnderline"/>
          <w:highlight w:val="yellow"/>
        </w:rPr>
        <w:t xml:space="preserve">, but gives China the </w:t>
      </w:r>
      <w:r w:rsidRPr="00755EFD">
        <w:rPr>
          <w:rStyle w:val="Emphasis"/>
          <w:highlight w:val="yellow"/>
        </w:rPr>
        <w:t>moral</w:t>
      </w:r>
      <w:r w:rsidRPr="00755EFD">
        <w:rPr>
          <w:rStyle w:val="StyleUnderline"/>
          <w:highlight w:val="yellow"/>
        </w:rPr>
        <w:t xml:space="preserve"> and </w:t>
      </w:r>
      <w:r w:rsidRPr="00755EFD">
        <w:rPr>
          <w:rStyle w:val="Emphasis"/>
          <w:highlight w:val="yellow"/>
        </w:rPr>
        <w:t>political legitimacy</w:t>
      </w:r>
      <w:r w:rsidRPr="00755EFD">
        <w:rPr>
          <w:rStyle w:val="StyleUnderline"/>
          <w:highlight w:val="yellow"/>
        </w:rPr>
        <w:t xml:space="preserve"> they want on this issue and will likely </w:t>
      </w:r>
      <w:r w:rsidRPr="00755EFD">
        <w:rPr>
          <w:rStyle w:val="Emphasis"/>
          <w:highlight w:val="yellow"/>
        </w:rPr>
        <w:t>keep important cyber sanctions at bay</w:t>
      </w:r>
      <w:r w:rsidRPr="00755EFD">
        <w:rPr>
          <w:rStyle w:val="StyleUnderline"/>
          <w:highlight w:val="yellow"/>
        </w:rPr>
        <w:t>.</w:t>
      </w:r>
    </w:p>
    <w:p w:rsidR="00755EFD" w:rsidRPr="00755EFD" w:rsidRDefault="00755EFD" w:rsidP="00755EFD">
      <w:pPr>
        <w:rPr>
          <w:rStyle w:val="StyleUnderline"/>
        </w:rPr>
      </w:pPr>
      <w:r w:rsidRPr="00755EFD">
        <w:rPr>
          <w:rStyle w:val="StyleUnderline"/>
        </w:rPr>
        <w:t xml:space="preserve">Of course we could just trust everything the Chinese say. And if that’s the case, I’ve got a </w:t>
      </w:r>
      <w:r w:rsidRPr="00755EFD">
        <w:rPr>
          <w:rStyle w:val="Emphasis"/>
        </w:rPr>
        <w:t>bridge to sell you in China</w:t>
      </w:r>
      <w:r w:rsidRPr="00755EFD">
        <w:rPr>
          <w:rStyle w:val="StyleUnderline"/>
        </w:rPr>
        <w:t>.</w:t>
      </w:r>
    </w:p>
    <w:p w:rsidR="00755EFD" w:rsidRPr="00755EFD" w:rsidRDefault="00755EFD" w:rsidP="00755EFD"/>
    <w:p w:rsidR="00163EBB" w:rsidRDefault="00163EBB" w:rsidP="00163EBB">
      <w:pPr>
        <w:pStyle w:val="Heading4"/>
      </w:pPr>
      <w:r>
        <w:t xml:space="preserve">Sanctions </w:t>
      </w:r>
      <w:r w:rsidRPr="005F757E">
        <w:rPr>
          <w:u w:val="single"/>
        </w:rPr>
        <w:t>deter cybercrime</w:t>
      </w:r>
      <w:r>
        <w:t xml:space="preserve"> and </w:t>
      </w:r>
      <w:r w:rsidRPr="005F757E">
        <w:rPr>
          <w:u w:val="single"/>
        </w:rPr>
        <w:t>provoke Chinese shifts</w:t>
      </w:r>
      <w:r>
        <w:t xml:space="preserve">. </w:t>
      </w:r>
    </w:p>
    <w:p w:rsidR="00163EBB" w:rsidRPr="005F757E" w:rsidRDefault="00163EBB" w:rsidP="00163EBB">
      <w:r w:rsidRPr="00171D00">
        <w:rPr>
          <w:rStyle w:val="Style13ptBold"/>
        </w:rPr>
        <w:t>Bertrand and Kelley 15</w:t>
      </w:r>
      <w:r>
        <w:t xml:space="preserve"> — Natasha Bertrand, Geopolitics Editor at Business Insider, M.A. in Government from the London School of Economics, and Michael Kelley, Senior News Editor at Business Insider, M.A. in Journalism from Northwestern University, 2015 (“The Obama administration just opened a new '</w:t>
      </w:r>
      <w:proofErr w:type="spellStart"/>
      <w:r>
        <w:t>weaponization</w:t>
      </w:r>
      <w:proofErr w:type="spellEnd"/>
      <w:r>
        <w:t xml:space="preserve"> of finance' front,” </w:t>
      </w:r>
      <w:r>
        <w:rPr>
          <w:i/>
        </w:rPr>
        <w:t xml:space="preserve">Business Insider, </w:t>
      </w:r>
      <w:r>
        <w:t>April 1</w:t>
      </w:r>
      <w:r w:rsidRPr="005F757E">
        <w:rPr>
          <w:vertAlign w:val="superscript"/>
        </w:rPr>
        <w:t>st</w:t>
      </w:r>
      <w:r>
        <w:t xml:space="preserve">, Accessible Online at </w:t>
      </w:r>
      <w:hyperlink r:id="rId37" w:history="1">
        <w:r w:rsidRPr="00383BA5">
          <w:rPr>
            <w:rStyle w:val="Hyperlink"/>
          </w:rPr>
          <w:t>http://www.businessinsider.com/us-sanctions-against-cyber-hackers-2015-4</w:t>
        </w:r>
      </w:hyperlink>
      <w:r>
        <w:t>, Accessed 06-29-2016, MA)</w:t>
      </w:r>
    </w:p>
    <w:p w:rsidR="00163EBB" w:rsidRDefault="00163EBB" w:rsidP="00163EBB">
      <w:r w:rsidRPr="00171D00">
        <w:rPr>
          <w:rStyle w:val="StyleUnderline"/>
          <w:highlight w:val="yellow"/>
        </w:rPr>
        <w:t xml:space="preserve">Subjecting cyber criminals, companies that benefit from commercial espionage, and even foreign intelligence operatives to </w:t>
      </w:r>
      <w:r w:rsidRPr="00171D00">
        <w:rPr>
          <w:rStyle w:val="Emphasis"/>
          <w:highlight w:val="yellow"/>
        </w:rPr>
        <w:t>tough financial sanctions</w:t>
      </w:r>
      <w:r w:rsidRPr="00171D00">
        <w:rPr>
          <w:rStyle w:val="StyleUnderline"/>
          <w:highlight w:val="yellow"/>
        </w:rPr>
        <w:t xml:space="preserve"> could have a "</w:t>
      </w:r>
      <w:r w:rsidRPr="00171D00">
        <w:rPr>
          <w:rStyle w:val="Emphasis"/>
          <w:highlight w:val="yellow"/>
        </w:rPr>
        <w:t>momentous</w:t>
      </w:r>
      <w:r w:rsidRPr="00171D00">
        <w:rPr>
          <w:rStyle w:val="StyleUnderline"/>
          <w:highlight w:val="yellow"/>
        </w:rPr>
        <w:t xml:space="preserve">" effect in </w:t>
      </w:r>
      <w:r w:rsidRPr="00171D00">
        <w:rPr>
          <w:rStyle w:val="Emphasis"/>
          <w:highlight w:val="yellow"/>
        </w:rPr>
        <w:t>deterring the growing number of cyberattacks seen daily on US networks</w:t>
      </w:r>
      <w:r>
        <w:t xml:space="preserve">, said Dmitri </w:t>
      </w:r>
      <w:proofErr w:type="spellStart"/>
      <w:r>
        <w:t>Alperovitch</w:t>
      </w:r>
      <w:proofErr w:type="spellEnd"/>
      <w:r>
        <w:t xml:space="preserve">, chief technology officer of </w:t>
      </w:r>
      <w:proofErr w:type="spellStart"/>
      <w:r>
        <w:t>Crowdstrike</w:t>
      </w:r>
      <w:proofErr w:type="spellEnd"/>
      <w:r>
        <w:t>, a cybersecurity firm.</w:t>
      </w:r>
    </w:p>
    <w:p w:rsidR="00163EBB" w:rsidRDefault="00163EBB" w:rsidP="00163EBB">
      <w:r>
        <w:t xml:space="preserve">"Today, </w:t>
      </w:r>
      <w:r w:rsidRPr="00171D00">
        <w:rPr>
          <w:rStyle w:val="StyleUnderline"/>
          <w:highlight w:val="yellow"/>
        </w:rPr>
        <w:t xml:space="preserve">the White House is making yet another huge leap forward in the effort to </w:t>
      </w:r>
      <w:r w:rsidRPr="00171D00">
        <w:rPr>
          <w:rStyle w:val="Emphasis"/>
          <w:highlight w:val="yellow"/>
        </w:rPr>
        <w:t>raise the cost to our cyber adversaries</w:t>
      </w:r>
      <w:r w:rsidRPr="00171D00">
        <w:rPr>
          <w:rStyle w:val="StyleUnderline"/>
          <w:highlight w:val="yellow"/>
        </w:rPr>
        <w:t xml:space="preserve"> and </w:t>
      </w:r>
      <w:r w:rsidRPr="00171D00">
        <w:rPr>
          <w:rStyle w:val="Emphasis"/>
          <w:highlight w:val="yellow"/>
        </w:rPr>
        <w:t>establish a more effective deterrent framework</w:t>
      </w:r>
      <w:r w:rsidRPr="00171D00">
        <w:rPr>
          <w:rStyle w:val="StyleUnderline"/>
        </w:rPr>
        <w:t xml:space="preserve"> to punish actors engaged in serious intentional destructive or disruptive attacks</w:t>
      </w:r>
      <w:r>
        <w:t xml:space="preserve">," </w:t>
      </w:r>
      <w:proofErr w:type="spellStart"/>
      <w:r>
        <w:t>Alperovitch</w:t>
      </w:r>
      <w:proofErr w:type="spellEnd"/>
      <w:r>
        <w:t xml:space="preserve"> wrote in a blog posted on the company’s website</w:t>
      </w:r>
    </w:p>
    <w:p w:rsidR="00755EFD" w:rsidRDefault="00163EBB" w:rsidP="00163EBB">
      <w:r w:rsidRPr="00171D00">
        <w:rPr>
          <w:rStyle w:val="StyleUnderline"/>
          <w:highlight w:val="yellow"/>
        </w:rPr>
        <w:t xml:space="preserve">The program could prompt a </w:t>
      </w:r>
      <w:r w:rsidRPr="00171D00">
        <w:rPr>
          <w:rStyle w:val="Emphasis"/>
          <w:highlight w:val="yellow"/>
        </w:rPr>
        <w:t>strong reaction from China</w:t>
      </w:r>
      <w:r w:rsidRPr="00171D00">
        <w:rPr>
          <w:rStyle w:val="StyleUnderline"/>
          <w:highlight w:val="yellow"/>
        </w:rPr>
        <w:t>. Cybersecurity has been a significant irritant in US-China ties</w:t>
      </w:r>
      <w:r>
        <w:t>, with US investigators saying hackers backed by the Chinese government have been behind attacks on US companies, and China rejecting the charges.</w:t>
      </w:r>
    </w:p>
    <w:p w:rsidR="00163EBB" w:rsidRDefault="00163EBB" w:rsidP="00163EBB"/>
    <w:p w:rsidR="00A70482" w:rsidRPr="00AC01B4" w:rsidRDefault="00A70482" w:rsidP="00A70482">
      <w:pPr>
        <w:pStyle w:val="Heading4"/>
      </w:pPr>
      <w:r>
        <w:t>Even the threat of sanctions is enough to deter cyberattacks</w:t>
      </w:r>
    </w:p>
    <w:p w:rsidR="00A70482" w:rsidRPr="00AC01B4" w:rsidRDefault="00A70482" w:rsidP="00A70482">
      <w:pPr>
        <w:contextualSpacing/>
        <w:rPr>
          <w:b/>
        </w:rPr>
      </w:pPr>
      <w:proofErr w:type="spellStart"/>
      <w:r>
        <w:rPr>
          <w:rStyle w:val="Style13ptBold"/>
        </w:rPr>
        <w:t>Gady</w:t>
      </w:r>
      <w:proofErr w:type="spellEnd"/>
      <w:r>
        <w:rPr>
          <w:rStyle w:val="Style13ptBold"/>
        </w:rPr>
        <w:t xml:space="preserve">, 1AC Author, </w:t>
      </w:r>
      <w:r w:rsidR="00163EBB">
        <w:rPr>
          <w:rStyle w:val="Style13ptBold"/>
        </w:rPr>
        <w:t>1</w:t>
      </w:r>
      <w:r w:rsidRPr="00AE06E2">
        <w:rPr>
          <w:rStyle w:val="Style13ptBold"/>
        </w:rPr>
        <w:t>6</w:t>
      </w:r>
      <w:r>
        <w:rPr>
          <w:rStyle w:val="Style13ptBold"/>
        </w:rPr>
        <w:t xml:space="preserve"> </w:t>
      </w:r>
      <w:r w:rsidRPr="00A70482">
        <w:t>—</w:t>
      </w:r>
      <w:r w:rsidRPr="00AE06E2">
        <w:rPr>
          <w:rStyle w:val="Style13ptBold"/>
        </w:rPr>
        <w:t xml:space="preserve"> </w:t>
      </w:r>
      <w:r w:rsidRPr="00AE06E2">
        <w:t xml:space="preserve">Franz-Stefan </w:t>
      </w:r>
      <w:proofErr w:type="spellStart"/>
      <w:r w:rsidRPr="00AE06E2">
        <w:t>Gady</w:t>
      </w:r>
      <w:proofErr w:type="spellEnd"/>
      <w:r w:rsidRPr="00AE06E2">
        <w:t xml:space="preserve"> is an Associate Editor with The Diplomat.</w:t>
      </w:r>
      <w:r w:rsidRPr="00AE06E2">
        <w:rPr>
          <w:b/>
        </w:rPr>
        <w:t xml:space="preserve"> </w:t>
      </w:r>
      <w:r w:rsidRPr="00AE06E2">
        <w:t xml:space="preserve">His interests include civil-military relations, revolution in military affairs, and cyber diplomacy. He also is a Senior Fellow with the </w:t>
      </w:r>
      <w:proofErr w:type="spellStart"/>
      <w:r w:rsidRPr="00AE06E2">
        <w:t>EastWest</w:t>
      </w:r>
      <w:proofErr w:type="spellEnd"/>
      <w:r w:rsidRPr="00AE06E2">
        <w:t xml:space="preserve"> Institute. Franz-Stefan has reported from a wide range of countries and conflict zones including Afghanistan, Iraq, and Pakistan. His writing and photos have appeared in The International New York Times, BBC News, Foreign Affairs Magazine, Foreign Policy Magazine, The National Interest, Vice News, The Middle East Eye, The Christian Science Monitor, </w:t>
      </w:r>
      <w:proofErr w:type="spellStart"/>
      <w:r w:rsidRPr="00AE06E2">
        <w:t>Profil</w:t>
      </w:r>
      <w:proofErr w:type="spellEnd"/>
      <w:r w:rsidRPr="00AE06E2">
        <w:t xml:space="preserve">, Der Standard, and Die </w:t>
      </w:r>
      <w:proofErr w:type="spellStart"/>
      <w:r w:rsidRPr="00AE06E2">
        <w:t>Presse</w:t>
      </w:r>
      <w:proofErr w:type="spellEnd"/>
      <w:r w:rsidRPr="00AE06E2">
        <w:t xml:space="preserve"> among other publications. Franz-Stefan also has provided expert commentary for Asia News Weekly, Al Jazeera America, Channel News Asia, CCTV, PBS, Voice of America, Radio France, SCPR, and ORF among others. </w:t>
      </w:r>
      <w:proofErr w:type="spellStart"/>
      <w:r>
        <w:t>Janurary</w:t>
      </w:r>
      <w:proofErr w:type="spellEnd"/>
      <w:r>
        <w:t xml:space="preserve"> 28</w:t>
      </w:r>
      <w:r w:rsidRPr="00AC01B4">
        <w:rPr>
          <w:vertAlign w:val="superscript"/>
        </w:rPr>
        <w:t>th</w:t>
      </w:r>
      <w:r>
        <w:t>, 2016. Key to U.S.-China Cyber Diplomacy Accessed 06-29-16 BYK</w:t>
      </w:r>
    </w:p>
    <w:p w:rsidR="00A70482" w:rsidRPr="00A70482" w:rsidRDefault="00A70482" w:rsidP="00A70482">
      <w:pPr>
        <w:rPr>
          <w:u w:val="single"/>
        </w:rPr>
      </w:pPr>
      <w:r w:rsidRPr="00A70482">
        <w:t xml:space="preserve">First, while it is true that attribution, i.e. </w:t>
      </w:r>
      <w:r w:rsidRPr="00A70482">
        <w:rPr>
          <w:u w:val="single"/>
        </w:rPr>
        <w:t>tracing</w:t>
      </w:r>
      <w:r w:rsidRPr="00A70482">
        <w:t xml:space="preserve"> back a </w:t>
      </w:r>
      <w:proofErr w:type="spellStart"/>
      <w:r w:rsidRPr="00A70482">
        <w:rPr>
          <w:u w:val="single"/>
        </w:rPr>
        <w:t>cyber attack</w:t>
      </w:r>
      <w:proofErr w:type="spellEnd"/>
      <w:r w:rsidRPr="00A70482">
        <w:rPr>
          <w:u w:val="single"/>
        </w:rPr>
        <w:t xml:space="preserve"> to its originator</w:t>
      </w:r>
      <w:r w:rsidRPr="00A70482">
        <w:t xml:space="preserve">, </w:t>
      </w:r>
      <w:r w:rsidRPr="00A70482">
        <w:rPr>
          <w:u w:val="single"/>
        </w:rPr>
        <w:t>remains</w:t>
      </w:r>
      <w:r w:rsidRPr="00A70482">
        <w:t xml:space="preserve"> </w:t>
      </w:r>
      <w:r w:rsidRPr="00A70482">
        <w:rPr>
          <w:u w:val="single"/>
        </w:rPr>
        <w:t>difficult</w:t>
      </w:r>
      <w:r w:rsidRPr="00A70482">
        <w:t xml:space="preserve">, it is not impossible. </w:t>
      </w:r>
      <w:r w:rsidRPr="00A70482">
        <w:rPr>
          <w:highlight w:val="yellow"/>
          <w:u w:val="single"/>
        </w:rPr>
        <w:t>Both</w:t>
      </w:r>
      <w:r w:rsidRPr="00A70482">
        <w:t xml:space="preserve"> the </w:t>
      </w:r>
      <w:r w:rsidRPr="00A70482">
        <w:rPr>
          <w:highlight w:val="yellow"/>
          <w:u w:val="single"/>
        </w:rPr>
        <w:t>U.S. government</w:t>
      </w:r>
      <w:r w:rsidRPr="00A70482">
        <w:rPr>
          <w:u w:val="single"/>
        </w:rPr>
        <w:t xml:space="preserve"> </w:t>
      </w:r>
      <w:r w:rsidRPr="00A70482">
        <w:rPr>
          <w:highlight w:val="yellow"/>
          <w:u w:val="single"/>
        </w:rPr>
        <w:t>and</w:t>
      </w:r>
      <w:r w:rsidRPr="00A70482">
        <w:rPr>
          <w:u w:val="single"/>
        </w:rPr>
        <w:t xml:space="preserve"> </w:t>
      </w:r>
      <w:r w:rsidRPr="00A70482">
        <w:rPr>
          <w:highlight w:val="yellow"/>
          <w:u w:val="single"/>
        </w:rPr>
        <w:t>the</w:t>
      </w:r>
      <w:r w:rsidRPr="00A70482">
        <w:rPr>
          <w:u w:val="single"/>
        </w:rPr>
        <w:t xml:space="preserve"> </w:t>
      </w:r>
      <w:r w:rsidRPr="00A70482">
        <w:rPr>
          <w:highlight w:val="yellow"/>
          <w:u w:val="single"/>
        </w:rPr>
        <w:t>private</w:t>
      </w:r>
      <w:r w:rsidRPr="00A70482">
        <w:rPr>
          <w:highlight w:val="yellow"/>
        </w:rPr>
        <w:t xml:space="preserve"> </w:t>
      </w:r>
      <w:r w:rsidRPr="00A70482">
        <w:rPr>
          <w:highlight w:val="yellow"/>
          <w:u w:val="single"/>
        </w:rPr>
        <w:t>sector</w:t>
      </w:r>
      <w:r w:rsidRPr="00A70482">
        <w:rPr>
          <w:highlight w:val="yellow"/>
        </w:rPr>
        <w:t xml:space="preserve"> </w:t>
      </w:r>
      <w:r w:rsidRPr="00A70482">
        <w:rPr>
          <w:highlight w:val="yellow"/>
          <w:u w:val="single"/>
        </w:rPr>
        <w:t>have</w:t>
      </w:r>
      <w:r w:rsidRPr="00A70482">
        <w:t xml:space="preserve"> repeatedly </w:t>
      </w:r>
      <w:r w:rsidRPr="00A70482">
        <w:rPr>
          <w:u w:val="single"/>
        </w:rPr>
        <w:t>called out Chinese hackers</w:t>
      </w:r>
      <w:r w:rsidRPr="00A70482">
        <w:t xml:space="preserve"> in so-called “naming and shaming” campaigns. </w:t>
      </w:r>
      <w:r w:rsidRPr="00A70482">
        <w:rPr>
          <w:u w:val="single"/>
        </w:rPr>
        <w:t>This tactic consists of</w:t>
      </w:r>
      <w:r w:rsidRPr="00A70482">
        <w:t xml:space="preserve"> either </w:t>
      </w:r>
      <w:r w:rsidRPr="00A70482">
        <w:rPr>
          <w:highlight w:val="yellow"/>
          <w:u w:val="single"/>
        </w:rPr>
        <w:t>leak</w:t>
      </w:r>
      <w:r w:rsidRPr="00A70482">
        <w:rPr>
          <w:u w:val="single"/>
        </w:rPr>
        <w:t>ing</w:t>
      </w:r>
      <w:r w:rsidRPr="00A70482">
        <w:t xml:space="preserve"> classified </w:t>
      </w:r>
      <w:r w:rsidRPr="00A70482">
        <w:rPr>
          <w:highlight w:val="yellow"/>
          <w:u w:val="single"/>
        </w:rPr>
        <w:t>intelligence</w:t>
      </w:r>
      <w:r w:rsidRPr="00A70482">
        <w:t xml:space="preserve"> to the press </w:t>
      </w:r>
      <w:r w:rsidRPr="00A70482">
        <w:rPr>
          <w:u w:val="single"/>
        </w:rPr>
        <w:t xml:space="preserve">or publishing cyberattack reports </w:t>
      </w:r>
      <w:r w:rsidRPr="00A70482">
        <w:rPr>
          <w:highlight w:val="yellow"/>
          <w:u w:val="single"/>
        </w:rPr>
        <w:t>by</w:t>
      </w:r>
      <w:r w:rsidRPr="00A70482">
        <w:rPr>
          <w:u w:val="single"/>
        </w:rPr>
        <w:t xml:space="preserve"> U</w:t>
      </w:r>
      <w:r w:rsidRPr="00A70482">
        <w:rPr>
          <w:highlight w:val="yellow"/>
          <w:u w:val="single"/>
        </w:rPr>
        <w:t>.S. cyber security firms</w:t>
      </w:r>
      <w:r w:rsidRPr="00A70482">
        <w:t xml:space="preserve"> (which over the years became a clever marketing ploy for those companies). While “naming and shaming” sustained a severe setback with the Snowden revelations, </w:t>
      </w:r>
      <w:r w:rsidRPr="00A70482">
        <w:rPr>
          <w:highlight w:val="yellow"/>
          <w:u w:val="single"/>
        </w:rPr>
        <w:t>we</w:t>
      </w:r>
      <w:r w:rsidRPr="00A70482">
        <w:rPr>
          <w:u w:val="single"/>
        </w:rPr>
        <w:t xml:space="preserve"> will certainly </w:t>
      </w:r>
      <w:r w:rsidRPr="00A70482">
        <w:rPr>
          <w:highlight w:val="yellow"/>
          <w:u w:val="single"/>
        </w:rPr>
        <w:t>witness</w:t>
      </w:r>
      <w:r w:rsidRPr="00A70482">
        <w:rPr>
          <w:u w:val="single"/>
        </w:rPr>
        <w:t xml:space="preserve"> a number of such </w:t>
      </w:r>
      <w:r w:rsidRPr="00A70482">
        <w:rPr>
          <w:highlight w:val="yellow"/>
          <w:u w:val="single"/>
        </w:rPr>
        <w:t>cyberattack disclosures in 2016</w:t>
      </w:r>
      <w:r w:rsidRPr="00A70482">
        <w:rPr>
          <w:u w:val="single"/>
        </w:rPr>
        <w:t>.</w:t>
      </w:r>
      <w:r w:rsidRPr="00A70482">
        <w:t xml:space="preserve"> However, </w:t>
      </w:r>
      <w:r w:rsidRPr="00A70482">
        <w:rPr>
          <w:highlight w:val="yellow"/>
          <w:u w:val="single"/>
        </w:rPr>
        <w:t>the shock value</w:t>
      </w:r>
      <w:r w:rsidRPr="00A70482">
        <w:rPr>
          <w:u w:val="single"/>
        </w:rPr>
        <w:t>—and as a consequence its potential negative impact on the Sino-U.S. bilateral relationship—</w:t>
      </w:r>
      <w:r w:rsidRPr="00A70482">
        <w:rPr>
          <w:highlight w:val="yellow"/>
          <w:u w:val="single"/>
        </w:rPr>
        <w:t>will</w:t>
      </w:r>
      <w:r w:rsidRPr="00A70482">
        <w:t xml:space="preserve"> </w:t>
      </w:r>
      <w:r w:rsidRPr="00A70482">
        <w:rPr>
          <w:highlight w:val="yellow"/>
          <w:u w:val="single"/>
        </w:rPr>
        <w:t>be less severe</w:t>
      </w:r>
      <w:r w:rsidRPr="00A70482">
        <w:t xml:space="preserve"> than in 2014 and 2015, given that, </w:t>
      </w:r>
      <w:r w:rsidRPr="00A70482">
        <w:rPr>
          <w:u w:val="single"/>
        </w:rPr>
        <w:t>after</w:t>
      </w:r>
      <w:r w:rsidRPr="00A70482">
        <w:t xml:space="preserve"> the recent Office of Personal Management data breach and the Snowden disclosures, </w:t>
      </w:r>
      <w:r w:rsidRPr="00A70482">
        <w:rPr>
          <w:u w:val="single"/>
        </w:rPr>
        <w:t>the threshold for disclosures with the potential to</w:t>
      </w:r>
      <w:r w:rsidRPr="00A70482">
        <w:t xml:space="preserve"> severely </w:t>
      </w:r>
      <w:r w:rsidRPr="00A70482">
        <w:rPr>
          <w:u w:val="single"/>
        </w:rPr>
        <w:t>undermine</w:t>
      </w:r>
      <w:r w:rsidRPr="00A70482">
        <w:t xml:space="preserve"> </w:t>
      </w:r>
      <w:r w:rsidRPr="00A70482">
        <w:rPr>
          <w:u w:val="single"/>
        </w:rPr>
        <w:t>the</w:t>
      </w:r>
      <w:r w:rsidRPr="00A70482">
        <w:t xml:space="preserve"> Sino-U.S. </w:t>
      </w:r>
      <w:r w:rsidRPr="00A70482">
        <w:rPr>
          <w:u w:val="single"/>
        </w:rPr>
        <w:t>bilateral</w:t>
      </w:r>
      <w:r w:rsidRPr="00A70482">
        <w:t xml:space="preserve"> </w:t>
      </w:r>
      <w:r w:rsidRPr="00A70482">
        <w:rPr>
          <w:u w:val="single"/>
        </w:rPr>
        <w:t>relationship</w:t>
      </w:r>
      <w:r w:rsidRPr="00A70482">
        <w:t xml:space="preserve"> </w:t>
      </w:r>
      <w:r w:rsidRPr="00A70482">
        <w:rPr>
          <w:u w:val="single"/>
        </w:rPr>
        <w:t>has substantially risen</w:t>
      </w:r>
      <w:r w:rsidRPr="00A70482">
        <w:t>. At the same time</w:t>
      </w:r>
      <w:r w:rsidRPr="00A70482">
        <w:rPr>
          <w:u w:val="single"/>
        </w:rPr>
        <w:t>, “naming and shaming” will at least contain both sides from going overboard when it comes to cyber espionage activities and aggressive network intrusions.</w:t>
      </w:r>
    </w:p>
    <w:p w:rsidR="00A70482" w:rsidRPr="00A70482" w:rsidRDefault="00A70482" w:rsidP="00A70482">
      <w:pPr>
        <w:rPr>
          <w:u w:val="single"/>
        </w:rPr>
      </w:pPr>
      <w:r w:rsidRPr="00A70482">
        <w:t xml:space="preserve">Second, </w:t>
      </w:r>
      <w:r w:rsidRPr="00A70482">
        <w:rPr>
          <w:highlight w:val="yellow"/>
          <w:u w:val="single"/>
        </w:rPr>
        <w:t>sanctions</w:t>
      </w:r>
      <w:r w:rsidRPr="00A70482">
        <w:t xml:space="preserve">, while an imperfect tool, </w:t>
      </w:r>
      <w:r w:rsidRPr="00A70482">
        <w:rPr>
          <w:highlight w:val="yellow"/>
          <w:u w:val="single"/>
        </w:rPr>
        <w:t>appear</w:t>
      </w:r>
      <w:r w:rsidRPr="00A70482">
        <w:rPr>
          <w:highlight w:val="yellow"/>
        </w:rPr>
        <w:t xml:space="preserve"> </w:t>
      </w:r>
      <w:r w:rsidRPr="00A70482">
        <w:rPr>
          <w:highlight w:val="yellow"/>
          <w:u w:val="single"/>
        </w:rPr>
        <w:t xml:space="preserve">to have </w:t>
      </w:r>
      <w:r w:rsidRPr="00A70482">
        <w:rPr>
          <w:rStyle w:val="Emphasis"/>
          <w:highlight w:val="yellow"/>
        </w:rPr>
        <w:t>caught the attention of the Chinese leadership</w:t>
      </w:r>
      <w:r w:rsidRPr="00A70482">
        <w:t xml:space="preserve"> in 2015 </w:t>
      </w:r>
      <w:r w:rsidRPr="00A70482">
        <w:rPr>
          <w:u w:val="single"/>
        </w:rPr>
        <w:t>and will likely play a role</w:t>
      </w:r>
      <w:r w:rsidRPr="00A70482">
        <w:t xml:space="preserve"> in Sino-U.S. relations in 2016 as well. On April 1, 2015, U.S. President Barack </w:t>
      </w:r>
      <w:r w:rsidRPr="00A70482">
        <w:rPr>
          <w:u w:val="single"/>
        </w:rPr>
        <w:t>Obama</w:t>
      </w:r>
      <w:r w:rsidRPr="00A70482">
        <w:t xml:space="preserve"> </w:t>
      </w:r>
      <w:r w:rsidRPr="00A70482">
        <w:rPr>
          <w:u w:val="single"/>
        </w:rPr>
        <w:t>signed</w:t>
      </w:r>
      <w:r w:rsidRPr="00A70482">
        <w:t xml:space="preserve"> </w:t>
      </w:r>
      <w:r w:rsidRPr="00A70482">
        <w:rPr>
          <w:u w:val="single"/>
        </w:rPr>
        <w:t>Executive Order 13694</w:t>
      </w:r>
      <w:r w:rsidRPr="00A70482">
        <w:t xml:space="preserve">, </w:t>
      </w:r>
      <w:r w:rsidRPr="00A70482">
        <w:rPr>
          <w:u w:val="single"/>
        </w:rPr>
        <w:t>which</w:t>
      </w:r>
      <w:r w:rsidRPr="00A70482">
        <w:t xml:space="preserve"> </w:t>
      </w:r>
      <w:r w:rsidRPr="00A70482">
        <w:rPr>
          <w:u w:val="single"/>
        </w:rPr>
        <w:t>argues</w:t>
      </w:r>
      <w:r w:rsidRPr="00A70482">
        <w:t xml:space="preserve"> that “the </w:t>
      </w:r>
      <w:r w:rsidRPr="00A70482">
        <w:rPr>
          <w:u w:val="single"/>
        </w:rPr>
        <w:t>increasing prevalence and severity of malicious cyber enabled activities</w:t>
      </w:r>
      <w:r w:rsidRPr="00A70482">
        <w:t xml:space="preserve"> originating from, or directed by persons located, in whole or in substantial part, </w:t>
      </w:r>
      <w:r w:rsidRPr="00A70482">
        <w:rPr>
          <w:u w:val="single"/>
        </w:rPr>
        <w:t>outside</w:t>
      </w:r>
      <w:r w:rsidRPr="00A70482">
        <w:t xml:space="preserve"> </w:t>
      </w:r>
      <w:r w:rsidRPr="00A70482">
        <w:rPr>
          <w:u w:val="single"/>
        </w:rPr>
        <w:t>the</w:t>
      </w:r>
      <w:r w:rsidRPr="00A70482">
        <w:t xml:space="preserve"> </w:t>
      </w:r>
      <w:r w:rsidRPr="00A70482">
        <w:rPr>
          <w:u w:val="single"/>
        </w:rPr>
        <w:t>U</w:t>
      </w:r>
      <w:r w:rsidRPr="00A70482">
        <w:t xml:space="preserve">nited </w:t>
      </w:r>
      <w:r w:rsidRPr="00A70482">
        <w:rPr>
          <w:u w:val="single"/>
        </w:rPr>
        <w:t>S</w:t>
      </w:r>
      <w:r w:rsidRPr="00A70482">
        <w:t xml:space="preserve">tates </w:t>
      </w:r>
      <w:r w:rsidRPr="00A70482">
        <w:rPr>
          <w:u w:val="single"/>
        </w:rPr>
        <w:t>constitute</w:t>
      </w:r>
      <w:r w:rsidRPr="00A70482">
        <w:t xml:space="preserve"> </w:t>
      </w:r>
      <w:r w:rsidRPr="00A70482">
        <w:rPr>
          <w:u w:val="single"/>
        </w:rPr>
        <w:t>an unusual and extraordinary threat</w:t>
      </w:r>
      <w:r w:rsidRPr="00A70482">
        <w:t xml:space="preserve"> to the national security, foreign policy, </w:t>
      </w:r>
      <w:r w:rsidRPr="00A70482">
        <w:rPr>
          <w:u w:val="single"/>
        </w:rPr>
        <w:t>and economy of the United States.”</w:t>
      </w:r>
    </w:p>
    <w:p w:rsidR="00A70482" w:rsidRPr="00A70482" w:rsidRDefault="00A70482" w:rsidP="00A70482">
      <w:pPr>
        <w:rPr>
          <w:u w:val="single"/>
        </w:rPr>
      </w:pPr>
      <w:r w:rsidRPr="00A70482">
        <w:t>As a consequence</w:t>
      </w:r>
      <w:r w:rsidRPr="00A70482">
        <w:rPr>
          <w:u w:val="single"/>
        </w:rPr>
        <w:t xml:space="preserve">, </w:t>
      </w:r>
      <w:r w:rsidRPr="00A70482">
        <w:rPr>
          <w:highlight w:val="yellow"/>
          <w:u w:val="single"/>
        </w:rPr>
        <w:t>the</w:t>
      </w:r>
      <w:r w:rsidRPr="00A70482">
        <w:rPr>
          <w:u w:val="single"/>
        </w:rPr>
        <w:t xml:space="preserve"> Obama </w:t>
      </w:r>
      <w:r w:rsidRPr="00A70482">
        <w:rPr>
          <w:highlight w:val="yellow"/>
          <w:u w:val="single"/>
        </w:rPr>
        <w:t>White House threatened</w:t>
      </w:r>
      <w:r w:rsidRPr="00A70482">
        <w:rPr>
          <w:u w:val="single"/>
        </w:rPr>
        <w:t xml:space="preserve"> </w:t>
      </w:r>
      <w:r w:rsidRPr="00A70482">
        <w:rPr>
          <w:highlight w:val="yellow"/>
          <w:u w:val="single"/>
        </w:rPr>
        <w:t>China</w:t>
      </w:r>
      <w:r w:rsidRPr="00A70482">
        <w:rPr>
          <w:u w:val="single"/>
        </w:rPr>
        <w:t xml:space="preserve"> </w:t>
      </w:r>
      <w:r w:rsidRPr="00A70482">
        <w:rPr>
          <w:highlight w:val="yellow"/>
          <w:u w:val="single"/>
        </w:rPr>
        <w:t>with economic sanctions</w:t>
      </w:r>
      <w:r w:rsidRPr="00A70482">
        <w:t xml:space="preserve"> and individual Chinese citizens </w:t>
      </w:r>
      <w:r w:rsidRPr="00A70482">
        <w:rPr>
          <w:u w:val="single"/>
        </w:rPr>
        <w:t>with</w:t>
      </w:r>
      <w:r w:rsidRPr="00A70482">
        <w:t xml:space="preserve"> </w:t>
      </w:r>
      <w:r w:rsidRPr="00A70482">
        <w:rPr>
          <w:u w:val="single"/>
        </w:rPr>
        <w:t>travel restrictions</w:t>
      </w:r>
      <w:r w:rsidRPr="00A70482">
        <w:t xml:space="preserve"> should </w:t>
      </w:r>
      <w:r w:rsidRPr="00A70482">
        <w:rPr>
          <w:u w:val="single"/>
        </w:rPr>
        <w:t>Beijing</w:t>
      </w:r>
      <w:r w:rsidRPr="00A70482">
        <w:t xml:space="preserve"> </w:t>
      </w:r>
      <w:r w:rsidRPr="00A70482">
        <w:rPr>
          <w:u w:val="single"/>
        </w:rPr>
        <w:t>not rein in its hacker</w:t>
      </w:r>
      <w:r w:rsidRPr="00A70482">
        <w:t xml:space="preserve"> </w:t>
      </w:r>
      <w:r w:rsidRPr="00A70482">
        <w:rPr>
          <w:u w:val="single"/>
        </w:rPr>
        <w:t>community</w:t>
      </w:r>
      <w:r w:rsidRPr="00A70482">
        <w:t xml:space="preserve">. </w:t>
      </w:r>
      <w:r w:rsidRPr="00A70482">
        <w:rPr>
          <w:u w:val="single"/>
        </w:rPr>
        <w:t>One indication that</w:t>
      </w:r>
      <w:r w:rsidRPr="00A70482">
        <w:t xml:space="preserve"> </w:t>
      </w:r>
      <w:r w:rsidRPr="00A70482">
        <w:rPr>
          <w:highlight w:val="yellow"/>
          <w:u w:val="single"/>
        </w:rPr>
        <w:t>this</w:t>
      </w:r>
      <w:r w:rsidRPr="00A70482">
        <w:t xml:space="preserve"> </w:t>
      </w:r>
      <w:r w:rsidRPr="00A70482">
        <w:rPr>
          <w:highlight w:val="yellow"/>
          <w:u w:val="single"/>
        </w:rPr>
        <w:t>worked</w:t>
      </w:r>
      <w:r w:rsidRPr="00A70482">
        <w:t xml:space="preserve"> </w:t>
      </w:r>
      <w:r w:rsidRPr="00A70482">
        <w:rPr>
          <w:highlight w:val="yellow"/>
          <w:u w:val="single"/>
        </w:rPr>
        <w:t>has been the arrest of a number of Chinese hackers</w:t>
      </w:r>
      <w:r w:rsidRPr="00A70482">
        <w:t xml:space="preserve"> prior to the September 2015 state visit by Chinese President Xi Jinping, </w:t>
      </w:r>
      <w:r w:rsidRPr="00A70482">
        <w:rPr>
          <w:u w:val="single"/>
        </w:rPr>
        <w:t>although</w:t>
      </w:r>
      <w:r w:rsidRPr="00A70482">
        <w:t xml:space="preserve"> </w:t>
      </w:r>
      <w:r w:rsidRPr="00A70482">
        <w:rPr>
          <w:u w:val="single"/>
        </w:rPr>
        <w:t>there is</w:t>
      </w:r>
      <w:r w:rsidRPr="00A70482">
        <w:t xml:space="preserve"> considerable debate among experts whether there is a genuine connection between the two events. However, </w:t>
      </w:r>
      <w:r w:rsidRPr="00A70482">
        <w:rPr>
          <w:highlight w:val="yellow"/>
          <w:u w:val="single"/>
        </w:rPr>
        <w:t xml:space="preserve">the threat of </w:t>
      </w:r>
      <w:r w:rsidRPr="00A70482">
        <w:rPr>
          <w:rStyle w:val="Emphasis"/>
          <w:highlight w:val="yellow"/>
        </w:rPr>
        <w:t>economic sanctions will have significantly higher impact on the senior Chinese leadership in 2016</w:t>
      </w:r>
      <w:r w:rsidRPr="00A70482">
        <w:rPr>
          <w:highlight w:val="yellow"/>
          <w:u w:val="single"/>
        </w:rPr>
        <w:t xml:space="preserve">, primarily due to China’s deteriorating economic situation, but also due to the </w:t>
      </w:r>
      <w:r w:rsidRPr="00A70482">
        <w:rPr>
          <w:rStyle w:val="Emphasis"/>
          <w:highlight w:val="yellow"/>
        </w:rPr>
        <w:t>international humiliation</w:t>
      </w:r>
      <w:r w:rsidRPr="00A70482">
        <w:rPr>
          <w:highlight w:val="yellow"/>
          <w:u w:val="single"/>
        </w:rPr>
        <w:t xml:space="preserve"> the country would suffer from being the first nation subject to economic sanctions for cyber-attacks.</w:t>
      </w:r>
      <w:r w:rsidRPr="00A70482">
        <w:rPr>
          <w:u w:val="single"/>
        </w:rPr>
        <w:t xml:space="preserve"> </w:t>
      </w:r>
    </w:p>
    <w:p w:rsidR="001C29A4" w:rsidRDefault="001C29A4" w:rsidP="00A70482"/>
    <w:sectPr w:rsidR="001C29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A04B5A"/>
    <w:multiLevelType w:val="hybridMultilevel"/>
    <w:tmpl w:val="D23E10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776FF1"/>
    <w:multiLevelType w:val="hybridMultilevel"/>
    <w:tmpl w:val="12442BA0"/>
    <w:lvl w:ilvl="0" w:tplc="9AA4F4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5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925DB8"/>
    <w:rsid w:val="000060C7"/>
    <w:rsid w:val="000139A3"/>
    <w:rsid w:val="000245F1"/>
    <w:rsid w:val="00055E71"/>
    <w:rsid w:val="00056764"/>
    <w:rsid w:val="000A1DF6"/>
    <w:rsid w:val="000C0187"/>
    <w:rsid w:val="000F6DEC"/>
    <w:rsid w:val="00100833"/>
    <w:rsid w:val="00104529"/>
    <w:rsid w:val="00105942"/>
    <w:rsid w:val="00107396"/>
    <w:rsid w:val="00144A4C"/>
    <w:rsid w:val="00162819"/>
    <w:rsid w:val="00163EBB"/>
    <w:rsid w:val="00176AB0"/>
    <w:rsid w:val="00177B7D"/>
    <w:rsid w:val="0018322D"/>
    <w:rsid w:val="001B471A"/>
    <w:rsid w:val="001B5776"/>
    <w:rsid w:val="001C29A4"/>
    <w:rsid w:val="001E527A"/>
    <w:rsid w:val="001F78CE"/>
    <w:rsid w:val="00247704"/>
    <w:rsid w:val="00251FC7"/>
    <w:rsid w:val="002855A7"/>
    <w:rsid w:val="002B146A"/>
    <w:rsid w:val="002B5E17"/>
    <w:rsid w:val="002D641F"/>
    <w:rsid w:val="00315690"/>
    <w:rsid w:val="00316B75"/>
    <w:rsid w:val="00325646"/>
    <w:rsid w:val="0033548A"/>
    <w:rsid w:val="003409F4"/>
    <w:rsid w:val="003460F2"/>
    <w:rsid w:val="00347D88"/>
    <w:rsid w:val="00370242"/>
    <w:rsid w:val="0038158C"/>
    <w:rsid w:val="003902BA"/>
    <w:rsid w:val="003A09E2"/>
    <w:rsid w:val="003C24D2"/>
    <w:rsid w:val="003D18E6"/>
    <w:rsid w:val="003D2E8B"/>
    <w:rsid w:val="003F1EC3"/>
    <w:rsid w:val="00407037"/>
    <w:rsid w:val="00454B08"/>
    <w:rsid w:val="004605D6"/>
    <w:rsid w:val="00463FFE"/>
    <w:rsid w:val="004B2206"/>
    <w:rsid w:val="004B37E5"/>
    <w:rsid w:val="004C60E8"/>
    <w:rsid w:val="004E3579"/>
    <w:rsid w:val="004E728B"/>
    <w:rsid w:val="004F39E0"/>
    <w:rsid w:val="00517B51"/>
    <w:rsid w:val="00537BD5"/>
    <w:rsid w:val="00554052"/>
    <w:rsid w:val="0057268A"/>
    <w:rsid w:val="005D2912"/>
    <w:rsid w:val="006065BD"/>
    <w:rsid w:val="0062670A"/>
    <w:rsid w:val="00640B42"/>
    <w:rsid w:val="00645FA9"/>
    <w:rsid w:val="00647866"/>
    <w:rsid w:val="006575C0"/>
    <w:rsid w:val="00665003"/>
    <w:rsid w:val="006A2AD0"/>
    <w:rsid w:val="006C2375"/>
    <w:rsid w:val="006D4ECC"/>
    <w:rsid w:val="00722258"/>
    <w:rsid w:val="007243E5"/>
    <w:rsid w:val="00755EFD"/>
    <w:rsid w:val="00766EA0"/>
    <w:rsid w:val="0077744A"/>
    <w:rsid w:val="007A2226"/>
    <w:rsid w:val="007A7168"/>
    <w:rsid w:val="007B1E22"/>
    <w:rsid w:val="007F5B66"/>
    <w:rsid w:val="00823A1C"/>
    <w:rsid w:val="00845B9D"/>
    <w:rsid w:val="00860984"/>
    <w:rsid w:val="0086616B"/>
    <w:rsid w:val="008813D7"/>
    <w:rsid w:val="008B3ECB"/>
    <w:rsid w:val="008B4E85"/>
    <w:rsid w:val="008C1B2E"/>
    <w:rsid w:val="008C7CC9"/>
    <w:rsid w:val="008E4636"/>
    <w:rsid w:val="0091627E"/>
    <w:rsid w:val="00925DB8"/>
    <w:rsid w:val="009408F8"/>
    <w:rsid w:val="0097032B"/>
    <w:rsid w:val="009D2EAD"/>
    <w:rsid w:val="009D54B2"/>
    <w:rsid w:val="009D68A3"/>
    <w:rsid w:val="009E1922"/>
    <w:rsid w:val="009F35E0"/>
    <w:rsid w:val="009F7ED2"/>
    <w:rsid w:val="00A41A15"/>
    <w:rsid w:val="00A70482"/>
    <w:rsid w:val="00A93661"/>
    <w:rsid w:val="00A95652"/>
    <w:rsid w:val="00AC0AB8"/>
    <w:rsid w:val="00AE5655"/>
    <w:rsid w:val="00AF29E8"/>
    <w:rsid w:val="00AF6CA9"/>
    <w:rsid w:val="00B33C6D"/>
    <w:rsid w:val="00B41066"/>
    <w:rsid w:val="00B4508F"/>
    <w:rsid w:val="00B55AD5"/>
    <w:rsid w:val="00B65029"/>
    <w:rsid w:val="00B8057C"/>
    <w:rsid w:val="00B85349"/>
    <w:rsid w:val="00B8613F"/>
    <w:rsid w:val="00BA6E1B"/>
    <w:rsid w:val="00BD6238"/>
    <w:rsid w:val="00BF593B"/>
    <w:rsid w:val="00BF773A"/>
    <w:rsid w:val="00BF7E81"/>
    <w:rsid w:val="00C13773"/>
    <w:rsid w:val="00C17CC8"/>
    <w:rsid w:val="00C23526"/>
    <w:rsid w:val="00C306CC"/>
    <w:rsid w:val="00C41036"/>
    <w:rsid w:val="00C679D3"/>
    <w:rsid w:val="00C73B03"/>
    <w:rsid w:val="00C83417"/>
    <w:rsid w:val="00C9604F"/>
    <w:rsid w:val="00CA19AA"/>
    <w:rsid w:val="00CA40B1"/>
    <w:rsid w:val="00CC5298"/>
    <w:rsid w:val="00CD736E"/>
    <w:rsid w:val="00CD798D"/>
    <w:rsid w:val="00CE161E"/>
    <w:rsid w:val="00CF11E9"/>
    <w:rsid w:val="00CF59A8"/>
    <w:rsid w:val="00D10049"/>
    <w:rsid w:val="00D15A5A"/>
    <w:rsid w:val="00D325A9"/>
    <w:rsid w:val="00D36A8A"/>
    <w:rsid w:val="00D61409"/>
    <w:rsid w:val="00D6691E"/>
    <w:rsid w:val="00D71170"/>
    <w:rsid w:val="00D76A91"/>
    <w:rsid w:val="00DA0A17"/>
    <w:rsid w:val="00DA1C92"/>
    <w:rsid w:val="00DA25D4"/>
    <w:rsid w:val="00DA6538"/>
    <w:rsid w:val="00E15E75"/>
    <w:rsid w:val="00E5262C"/>
    <w:rsid w:val="00EB6E7E"/>
    <w:rsid w:val="00EC3DBC"/>
    <w:rsid w:val="00EC7DC4"/>
    <w:rsid w:val="00ED30CF"/>
    <w:rsid w:val="00F176EF"/>
    <w:rsid w:val="00F45E10"/>
    <w:rsid w:val="00F50A14"/>
    <w:rsid w:val="00F5243E"/>
    <w:rsid w:val="00F6364A"/>
    <w:rsid w:val="00F85D27"/>
    <w:rsid w:val="00F9113A"/>
    <w:rsid w:val="00FD070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7AB86"/>
  <w15:chartTrackingRefBased/>
  <w15:docId w15:val="{CF85F796-7CED-41AD-AB50-630ACBBE1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aliases w:val="Normal/Card"/>
    <w:uiPriority w:val="4"/>
    <w:qFormat/>
    <w:rsid w:val="007A7168"/>
    <w:pPr>
      <w:spacing w:after="0" w:line="240" w:lineRule="auto"/>
    </w:pPr>
    <w:rPr>
      <w:rFonts w:ascii="Garamond" w:hAnsi="Garamond"/>
    </w:rPr>
  </w:style>
  <w:style w:type="paragraph" w:styleId="Heading1">
    <w:name w:val="heading 1"/>
    <w:aliases w:val="Pocket"/>
    <w:basedOn w:val="Normal"/>
    <w:next w:val="Normal"/>
    <w:link w:val="Heading1Char"/>
    <w:qFormat/>
    <w:rsid w:val="007A716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A7168"/>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A7168"/>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2,No Spacing211,No Spacing2111,Ch,Heading 21,Heading 2 Char2 Char,Heading 2 Char1 Char Char,No Spacing11111,Tags,TAG,No Spacing4,No Spacing5,No Spacing21,Card,tags,ta,tag"/>
    <w:basedOn w:val="Normal"/>
    <w:next w:val="Normal"/>
    <w:link w:val="Heading4Char"/>
    <w:uiPriority w:val="3"/>
    <w:unhideWhenUsed/>
    <w:qFormat/>
    <w:rsid w:val="007A7168"/>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7A71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7168"/>
  </w:style>
  <w:style w:type="character" w:customStyle="1" w:styleId="Heading1Char">
    <w:name w:val="Heading 1 Char"/>
    <w:aliases w:val="Pocket Char"/>
    <w:basedOn w:val="DefaultParagraphFont"/>
    <w:link w:val="Heading1"/>
    <w:rsid w:val="007A7168"/>
    <w:rPr>
      <w:rFonts w:ascii="Garamond" w:eastAsiaTheme="majorEastAsia" w:hAnsi="Garamond" w:cstheme="majorBidi"/>
      <w:b/>
      <w:sz w:val="52"/>
      <w:szCs w:val="32"/>
    </w:rPr>
  </w:style>
  <w:style w:type="character" w:customStyle="1" w:styleId="Heading2Char">
    <w:name w:val="Heading 2 Char"/>
    <w:aliases w:val="Hat Char"/>
    <w:basedOn w:val="DefaultParagraphFont"/>
    <w:link w:val="Heading2"/>
    <w:uiPriority w:val="1"/>
    <w:rsid w:val="007A7168"/>
    <w:rPr>
      <w:rFonts w:ascii="Garamond" w:eastAsiaTheme="majorEastAsia" w:hAnsi="Garamond" w:cstheme="majorBidi"/>
      <w:b/>
      <w:sz w:val="44"/>
      <w:szCs w:val="26"/>
      <w:u w:val="double"/>
    </w:rPr>
  </w:style>
  <w:style w:type="character" w:customStyle="1" w:styleId="Heading3Char">
    <w:name w:val="Heading 3 Char"/>
    <w:aliases w:val="Block Char"/>
    <w:basedOn w:val="DefaultParagraphFont"/>
    <w:link w:val="Heading3"/>
    <w:uiPriority w:val="2"/>
    <w:rsid w:val="007A7168"/>
    <w:rPr>
      <w:rFonts w:ascii="Garamond" w:eastAsiaTheme="majorEastAsia" w:hAnsi="Garamond" w:cstheme="majorBidi"/>
      <w:b/>
      <w:sz w:val="32"/>
      <w:szCs w:val="24"/>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1 Char,Heading 2 Char2 Char Char,No Spacing11111 Char,TAG Char"/>
    <w:basedOn w:val="DefaultParagraphFont"/>
    <w:link w:val="Heading4"/>
    <w:uiPriority w:val="3"/>
    <w:rsid w:val="007A7168"/>
    <w:rPr>
      <w:rFonts w:ascii="Garamond" w:eastAsiaTheme="majorEastAsia" w:hAnsi="Garamond"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
    <w:basedOn w:val="DefaultParagraphFont"/>
    <w:link w:val="textbold"/>
    <w:uiPriority w:val="7"/>
    <w:qFormat/>
    <w:rsid w:val="007A7168"/>
    <w:rPr>
      <w:rFonts w:ascii="Garamond" w:hAnsi="Garamond"/>
      <w:b/>
      <w:i w:val="0"/>
      <w:iCs/>
      <w:sz w:val="22"/>
      <w:u w:val="single"/>
      <w:bdr w:val="single" w:sz="1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A7168"/>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6"/>
    <w:qFormat/>
    <w:rsid w:val="007A7168"/>
    <w:rPr>
      <w:b/>
      <w:sz w:val="22"/>
      <w:u w:val="single"/>
    </w:rPr>
  </w:style>
  <w:style w:type="character" w:styleId="Hyperlink">
    <w:name w:val="Hyperlink"/>
    <w:aliases w:val="heading 1 (block title),Important,Read,Card Text,Internet Link,Analytic Text,Internet link"/>
    <w:basedOn w:val="DefaultParagraphFont"/>
    <w:uiPriority w:val="99"/>
    <w:unhideWhenUsed/>
    <w:rsid w:val="007A7168"/>
    <w:rPr>
      <w:color w:val="auto"/>
      <w:u w:val="none"/>
    </w:rPr>
  </w:style>
  <w:style w:type="character" w:styleId="FollowedHyperlink">
    <w:name w:val="FollowedHyperlink"/>
    <w:basedOn w:val="DefaultParagraphFont"/>
    <w:uiPriority w:val="99"/>
    <w:semiHidden/>
    <w:unhideWhenUsed/>
    <w:rsid w:val="007A7168"/>
    <w:rPr>
      <w:color w:val="auto"/>
      <w:u w:val="none"/>
    </w:rPr>
  </w:style>
  <w:style w:type="character" w:customStyle="1" w:styleId="TitleChar">
    <w:name w:val="Title Char"/>
    <w:aliases w:val="Bold Underlined Char,UNDERLINE Char,Cites and Cards Char,Read This Char,title Char,Block Heading Char"/>
    <w:basedOn w:val="DefaultParagraphFont"/>
    <w:link w:val="Title"/>
    <w:uiPriority w:val="6"/>
    <w:qFormat/>
    <w:rsid w:val="00925DB8"/>
    <w:rPr>
      <w:bCs/>
      <w:sz w:val="20"/>
      <w:u w:val="single"/>
    </w:rPr>
  </w:style>
  <w:style w:type="paragraph" w:styleId="Title">
    <w:name w:val="Title"/>
    <w:aliases w:val="Bold Underlined,UNDERLINE,Cites and Cards,Read This,title,Block Heading"/>
    <w:basedOn w:val="Normal"/>
    <w:next w:val="Normal"/>
    <w:link w:val="TitleChar"/>
    <w:uiPriority w:val="6"/>
    <w:qFormat/>
    <w:rsid w:val="00925DB8"/>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99"/>
    <w:semiHidden/>
    <w:rsid w:val="00925DB8"/>
    <w:rPr>
      <w:rFonts w:asciiTheme="majorHAnsi" w:eastAsiaTheme="majorEastAsia" w:hAnsiTheme="majorHAnsi" w:cstheme="majorBidi"/>
      <w:spacing w:val="-10"/>
      <w:kern w:val="28"/>
      <w:sz w:val="56"/>
      <w:szCs w:val="56"/>
    </w:rPr>
  </w:style>
  <w:style w:type="paragraph" w:customStyle="1" w:styleId="textbold">
    <w:name w:val="text bold"/>
    <w:basedOn w:val="Normal"/>
    <w:link w:val="Emphasis"/>
    <w:uiPriority w:val="7"/>
    <w:qFormat/>
    <w:rsid w:val="008813D7"/>
    <w:pPr>
      <w:pBdr>
        <w:top w:val="single" w:sz="4" w:space="0" w:color="auto"/>
        <w:left w:val="single" w:sz="4" w:space="0" w:color="auto"/>
        <w:bottom w:val="single" w:sz="4" w:space="0" w:color="auto"/>
        <w:right w:val="single" w:sz="4" w:space="0" w:color="auto"/>
      </w:pBdr>
      <w:spacing w:line="256" w:lineRule="auto"/>
      <w:ind w:left="720"/>
      <w:jc w:val="both"/>
    </w:pPr>
    <w:rPr>
      <w:b/>
      <w:iCs/>
      <w:u w:val="single"/>
      <w:bdr w:val="single" w:sz="18" w:space="0" w:color="auto"/>
    </w:rPr>
  </w:style>
  <w:style w:type="paragraph" w:customStyle="1" w:styleId="card">
    <w:name w:val="card"/>
    <w:basedOn w:val="Normal"/>
    <w:next w:val="Normal"/>
    <w:uiPriority w:val="6"/>
    <w:qFormat/>
    <w:rsid w:val="007A7168"/>
    <w:pPr>
      <w:ind w:left="288" w:right="288"/>
    </w:pPr>
    <w:rPr>
      <w:rFonts w:asciiTheme="minorHAnsi" w:hAnsiTheme="minorHAns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logs.reuters.com/great-debate/2015/06/23/the-five-most-important-issues-in-u-s-china-relations/" TargetMode="External"/><Relationship Id="rId13" Type="http://schemas.openxmlformats.org/officeDocument/2006/relationships/hyperlink" Target="http://www.project-syndicate.org/commentary/international-norms-cyberspace-by-joseph-s--nye-2015-05" TargetMode="External"/><Relationship Id="rId18" Type="http://schemas.openxmlformats.org/officeDocument/2006/relationships/hyperlink" Target="http://dailysignal.com/2015/09/29/4-highlights-from-obamas-ridiculous-cyber-agreement-with-china/" TargetMode="External"/><Relationship Id="rId26" Type="http://schemas.openxmlformats.org/officeDocument/2006/relationships/hyperlink" Target="http://nationalinterest.org/blog/the-buzz/explained-why-us-china-cold-war-cyberspace-not-happening-11655"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dailysignal.com/2015/09/29/4-highlights-from-obamas-ridiculous-cyber-agreement-with-china/" TargetMode="External"/><Relationship Id="rId34" Type="http://schemas.openxmlformats.org/officeDocument/2006/relationships/hyperlink" Target="http://link.springer.com/article/10.1007%2Fs11948-014-9551-y" TargetMode="External"/><Relationship Id="rId7" Type="http://schemas.openxmlformats.org/officeDocument/2006/relationships/hyperlink" Target="https://www.stratfor.com/analysis/new-high-us-china-military-ties" TargetMode="External"/><Relationship Id="rId12" Type="http://schemas.openxmlformats.org/officeDocument/2006/relationships/hyperlink" Target="http://papers.ssrn.com/sol3/papers.cfm?abstract_id=2100764" TargetMode="External"/><Relationship Id="rId17" Type="http://schemas.openxmlformats.org/officeDocument/2006/relationships/hyperlink" Target="http://www.rand.org/pubs/research_reports/RR1335.html" TargetMode="External"/><Relationship Id="rId25" Type="http://schemas.openxmlformats.org/officeDocument/2006/relationships/hyperlink" Target="http://www.computerworld.com/article/2516720/security0/senators-ramp-up-cyberwar-rhetoric.html" TargetMode="External"/><Relationship Id="rId33" Type="http://schemas.openxmlformats.org/officeDocument/2006/relationships/hyperlink" Target="https://www.nyu.edu/projects/nissenbaum/papers/digital%20disaster.pdf"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csbaonline.org/publications/2012/08/cyber-warfare-a-nuclear-option/" TargetMode="External"/><Relationship Id="rId20" Type="http://schemas.openxmlformats.org/officeDocument/2006/relationships/hyperlink" Target="https://www.theguardian.com/world/2013/jun/07/obama-hypocrisy-china-summit-surveillance" TargetMode="External"/><Relationship Id="rId29" Type="http://schemas.openxmlformats.org/officeDocument/2006/relationships/hyperlink" Target="http://info.emrisk.com/blog/bid/78464/Cyber-Security-s-Role-in-the-2016-Election" TargetMode="External"/><Relationship Id="rId1" Type="http://schemas.openxmlformats.org/officeDocument/2006/relationships/customXml" Target="../customXml/item1.xml"/><Relationship Id="rId6" Type="http://schemas.openxmlformats.org/officeDocument/2006/relationships/hyperlink" Target="https://www.foreignaffairs.com/reviews/capsule-review/cybersecurity-and-us-china-relations" TargetMode="External"/><Relationship Id="rId11" Type="http://schemas.openxmlformats.org/officeDocument/2006/relationships/hyperlink" Target="http://thediplomat.com/2015/09/the-limits-of-a-us-china-cyber-deal/" TargetMode="External"/><Relationship Id="rId24" Type="http://schemas.openxmlformats.org/officeDocument/2006/relationships/hyperlink" Target="https://www.schneier.com/crypto-gram/archives/2013/0315.html" TargetMode="External"/><Relationship Id="rId32" Type="http://schemas.openxmlformats.org/officeDocument/2006/relationships/hyperlink" Target="https://securityintelligence.com/cybersecurity-a-major-topic-in-2016-presidential-election/" TargetMode="External"/><Relationship Id="rId37" Type="http://schemas.openxmlformats.org/officeDocument/2006/relationships/hyperlink" Target="http://www.businessinsider.com/us-sanctions-against-cyber-hackers-2015-4" TargetMode="External"/><Relationship Id="rId5" Type="http://schemas.openxmlformats.org/officeDocument/2006/relationships/webSettings" Target="webSettings.xml"/><Relationship Id="rId15" Type="http://schemas.openxmlformats.org/officeDocument/2006/relationships/hyperlink" Target="https://threatpost.com/despite-intrusions-chances-us-china-cyber-war-are-small-030112/76271/" TargetMode="External"/><Relationship Id="rId23" Type="http://schemas.openxmlformats.org/officeDocument/2006/relationships/hyperlink" Target="https://fcw.com/articles/2015/12/21/noble-cyber-norms.aspx" TargetMode="External"/><Relationship Id="rId28" Type="http://schemas.openxmlformats.org/officeDocument/2006/relationships/hyperlink" Target="http://thediplomat.com/2015/10/why-the-china-us-cyber-agreement-may-prove-destructive/" TargetMode="External"/><Relationship Id="rId36" Type="http://schemas.openxmlformats.org/officeDocument/2006/relationships/hyperlink" Target="http://dailysignal.com/2015/09/29/4-highlights-from-obamas-ridiculous-cyber-agreement-with-china/" TargetMode="External"/><Relationship Id="rId10" Type="http://schemas.openxmlformats.org/officeDocument/2006/relationships/hyperlink" Target="http://blogs.reuters.com/great-debate/2015/06/23/the-five-most-important-issues-in-u-s-china-relations/" TargetMode="External"/><Relationship Id="rId19" Type="http://schemas.openxmlformats.org/officeDocument/2006/relationships/hyperlink" Target="http://www.theatlantic.com/international/archive/2012/06/president-obamas-hypocrisy-on-cyberattacks/258016/" TargetMode="External"/><Relationship Id="rId31" Type="http://schemas.openxmlformats.org/officeDocument/2006/relationships/hyperlink" Target="http://www.politicususa.com/2016/06/24/chart-shows-biggest-lesson-democrats-learn-brexit-vote.html" TargetMode="External"/><Relationship Id="rId4" Type="http://schemas.openxmlformats.org/officeDocument/2006/relationships/settings" Target="settings.xml"/><Relationship Id="rId9" Type="http://schemas.openxmlformats.org/officeDocument/2006/relationships/hyperlink" Target="http://blogs.reuters.com/great-debate/2015/06/23/the-five-most-important-issues-in-u-s-china-relations/" TargetMode="External"/><Relationship Id="rId14" Type="http://schemas.openxmlformats.org/officeDocument/2006/relationships/hyperlink" Target="http://www.theglobalist.com/cyber-diplomacy-us-china-problem/" TargetMode="External"/><Relationship Id="rId22" Type="http://schemas.openxmlformats.org/officeDocument/2006/relationships/hyperlink" Target="http://www.cfr.org/cybersecurity/cyberspace-governance-next-step/p24397" TargetMode="External"/><Relationship Id="rId27" Type="http://schemas.openxmlformats.org/officeDocument/2006/relationships/hyperlink" Target="http://www.researchgate.net/publication/279069843_Weaving_Tangled_Webs_Offense_Defense_and_Deception_in_Cyberspace" TargetMode="External"/><Relationship Id="rId30" Type="http://schemas.openxmlformats.org/officeDocument/2006/relationships/hyperlink" Target="https://morningconsult.com/2015/09/28/for-2016-hopefuls-chasing-older-vote-might-mean-beefing-up-cyber-defense/" TargetMode="External"/><Relationship Id="rId35" Type="http://schemas.openxmlformats.org/officeDocument/2006/relationships/hyperlink" Target="https://www.washingtonpost.com/world/national-security/following-us-indictments-chinese-military-scaled-back-hacks-on-american-industry/2015/11/30/fcdb097a-9450-11e5-b5e4-279b4501e8a6_stor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J\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5CE3C-F7A3-45C6-8534-CABF2D075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1291</TotalTime>
  <Pages>1</Pages>
  <Words>14167</Words>
  <Characters>80755</Characters>
  <Application>Microsoft Office Word</Application>
  <DocSecurity>0</DocSecurity>
  <Lines>672</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 Abramson</dc:creator>
  <cp:keywords>5.1.1</cp:keywords>
  <dc:description/>
  <cp:lastModifiedBy>AJ Srinivasan</cp:lastModifiedBy>
  <cp:revision>16</cp:revision>
  <dcterms:created xsi:type="dcterms:W3CDTF">2016-06-29T19:22:00Z</dcterms:created>
  <dcterms:modified xsi:type="dcterms:W3CDTF">2016-07-01T18:12:00Z</dcterms:modified>
</cp:coreProperties>
</file>